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31D" w:rsidRDefault="00A0031D" w:rsidP="001F032F">
      <w:pPr>
        <w:tabs>
          <w:tab w:val="left" w:pos="-1985"/>
          <w:tab w:val="left" w:pos="4820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p w:rsidR="008C499F" w:rsidRPr="003F46B8" w:rsidRDefault="008C499F" w:rsidP="008C499F">
      <w:pPr>
        <w:pStyle w:val="1"/>
        <w:spacing w:line="360" w:lineRule="auto"/>
        <w:jc w:val="center"/>
        <w:rPr>
          <w:sz w:val="28"/>
          <w:szCs w:val="28"/>
          <w:lang w:val="ru-RU"/>
        </w:rPr>
      </w:pPr>
      <w:r w:rsidRPr="003F46B8">
        <w:rPr>
          <w:sz w:val="28"/>
          <w:szCs w:val="28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5779229" r:id="rId7"/>
        </w:object>
      </w:r>
    </w:p>
    <w:p w:rsidR="008C499F" w:rsidRPr="003F46B8" w:rsidRDefault="008C499F" w:rsidP="008C499F">
      <w:pPr>
        <w:pStyle w:val="1"/>
        <w:tabs>
          <w:tab w:val="left" w:pos="8505"/>
        </w:tabs>
        <w:jc w:val="center"/>
        <w:rPr>
          <w:sz w:val="28"/>
          <w:szCs w:val="28"/>
          <w:lang w:val="ru-RU"/>
        </w:rPr>
      </w:pPr>
      <w:r w:rsidRPr="003F46B8">
        <w:rPr>
          <w:b/>
          <w:sz w:val="28"/>
          <w:szCs w:val="28"/>
        </w:rPr>
        <w:t>Г</w:t>
      </w:r>
      <w:r w:rsidRPr="003F46B8">
        <w:rPr>
          <w:b/>
          <w:bCs/>
          <w:sz w:val="28"/>
          <w:szCs w:val="28"/>
        </w:rPr>
        <w:t>ЛУХІВСЬКА МІСЬКА РАДА СУМСЬКОЇ ОБЛАСТІ</w:t>
      </w:r>
    </w:p>
    <w:p w:rsidR="008C499F" w:rsidRPr="003F46B8" w:rsidRDefault="008C499F" w:rsidP="008C499F">
      <w:pPr>
        <w:pStyle w:val="1"/>
        <w:spacing w:before="120"/>
        <w:jc w:val="center"/>
        <w:rPr>
          <w:b/>
          <w:bCs/>
          <w:sz w:val="28"/>
          <w:szCs w:val="28"/>
        </w:rPr>
      </w:pPr>
      <w:r w:rsidRPr="003F46B8">
        <w:rPr>
          <w:b/>
          <w:bCs/>
          <w:sz w:val="28"/>
          <w:szCs w:val="28"/>
        </w:rPr>
        <w:t>ВИКОНАВЧИЙ  КОМІТЕТ</w:t>
      </w:r>
    </w:p>
    <w:p w:rsidR="008C499F" w:rsidRPr="003F46B8" w:rsidRDefault="008C499F" w:rsidP="008C499F">
      <w:pPr>
        <w:pStyle w:val="1"/>
        <w:spacing w:before="120"/>
        <w:jc w:val="center"/>
        <w:rPr>
          <w:b/>
          <w:bCs/>
          <w:sz w:val="32"/>
          <w:szCs w:val="32"/>
        </w:rPr>
      </w:pPr>
      <w:r w:rsidRPr="003F46B8">
        <w:rPr>
          <w:b/>
          <w:bCs/>
          <w:sz w:val="32"/>
          <w:szCs w:val="32"/>
        </w:rPr>
        <w:t xml:space="preserve">Р І Ш Е Н </w:t>
      </w:r>
      <w:proofErr w:type="spellStart"/>
      <w:r w:rsidRPr="003F46B8">
        <w:rPr>
          <w:b/>
          <w:bCs/>
          <w:sz w:val="32"/>
          <w:szCs w:val="32"/>
        </w:rPr>
        <w:t>Н</w:t>
      </w:r>
      <w:proofErr w:type="spellEnd"/>
      <w:r w:rsidRPr="003F46B8">
        <w:rPr>
          <w:b/>
          <w:bCs/>
          <w:sz w:val="32"/>
          <w:szCs w:val="32"/>
        </w:rPr>
        <w:t xml:space="preserve"> Я</w:t>
      </w:r>
    </w:p>
    <w:p w:rsidR="002568E0" w:rsidRDefault="002568E0" w:rsidP="002568E0">
      <w:pPr>
        <w:jc w:val="both"/>
        <w:rPr>
          <w:b/>
          <w:bCs/>
          <w:sz w:val="28"/>
          <w:szCs w:val="28"/>
          <w:lang w:val="uk-UA"/>
        </w:rPr>
      </w:pPr>
    </w:p>
    <w:p w:rsidR="002568E0" w:rsidRPr="006077DC" w:rsidRDefault="005E33AE" w:rsidP="00B879D3">
      <w:pPr>
        <w:tabs>
          <w:tab w:val="left" w:pos="4820"/>
          <w:tab w:val="left" w:pos="8222"/>
          <w:tab w:val="left" w:pos="850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11.05.2023</w:t>
      </w:r>
      <w:r w:rsidR="002568E0" w:rsidRPr="006077DC">
        <w:rPr>
          <w:sz w:val="28"/>
          <w:szCs w:val="28"/>
          <w:lang w:val="uk-UA"/>
        </w:rPr>
        <w:t xml:space="preserve">              </w:t>
      </w:r>
      <w:r w:rsidR="00B879D3">
        <w:rPr>
          <w:sz w:val="28"/>
          <w:szCs w:val="28"/>
          <w:lang w:val="uk-UA"/>
        </w:rPr>
        <w:t xml:space="preserve">                            </w:t>
      </w:r>
      <w:r w:rsidR="002568E0" w:rsidRPr="006077DC">
        <w:rPr>
          <w:sz w:val="28"/>
          <w:szCs w:val="28"/>
          <w:lang w:val="uk-UA"/>
        </w:rPr>
        <w:t xml:space="preserve"> м. Глухів        </w:t>
      </w:r>
      <w:r w:rsidR="0016546A" w:rsidRPr="006077DC">
        <w:rPr>
          <w:sz w:val="28"/>
          <w:szCs w:val="28"/>
          <w:lang w:val="uk-UA"/>
        </w:rPr>
        <w:t xml:space="preserve">                  </w:t>
      </w:r>
      <w:r w:rsidR="00B879D3">
        <w:rPr>
          <w:sz w:val="28"/>
          <w:szCs w:val="28"/>
          <w:lang w:val="uk-UA"/>
        </w:rPr>
        <w:t xml:space="preserve">   </w:t>
      </w:r>
      <w:r w:rsidR="002568E0" w:rsidRPr="006077DC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>137</w:t>
      </w:r>
      <w:r w:rsidR="002568E0" w:rsidRPr="006077DC">
        <w:rPr>
          <w:sz w:val="28"/>
          <w:szCs w:val="28"/>
          <w:lang w:val="uk-UA"/>
        </w:rPr>
        <w:t xml:space="preserve"> </w:t>
      </w:r>
    </w:p>
    <w:p w:rsidR="002568E0" w:rsidRPr="006077DC" w:rsidRDefault="002568E0" w:rsidP="002568E0">
      <w:pPr>
        <w:rPr>
          <w:sz w:val="28"/>
          <w:szCs w:val="28"/>
          <w:lang w:val="uk-UA"/>
        </w:rPr>
      </w:pPr>
    </w:p>
    <w:p w:rsidR="002E6899" w:rsidRDefault="002568E0" w:rsidP="00011284">
      <w:pPr>
        <w:ind w:right="5385"/>
        <w:rPr>
          <w:b/>
          <w:sz w:val="28"/>
          <w:szCs w:val="28"/>
          <w:lang w:val="uk-UA"/>
        </w:rPr>
      </w:pPr>
      <w:bookmarkStart w:id="0" w:name="_GoBack"/>
      <w:r w:rsidRPr="006077DC">
        <w:rPr>
          <w:b/>
          <w:sz w:val="28"/>
          <w:szCs w:val="28"/>
          <w:lang w:val="uk-UA"/>
        </w:rPr>
        <w:t xml:space="preserve">Про </w:t>
      </w:r>
      <w:r w:rsidR="005E62FF">
        <w:rPr>
          <w:b/>
          <w:sz w:val="28"/>
          <w:szCs w:val="28"/>
          <w:lang w:val="uk-UA"/>
        </w:rPr>
        <w:t xml:space="preserve">погодження </w:t>
      </w:r>
      <w:r w:rsidR="00BB250C">
        <w:rPr>
          <w:b/>
          <w:sz w:val="28"/>
          <w:szCs w:val="28"/>
          <w:lang w:val="uk-UA"/>
        </w:rPr>
        <w:t xml:space="preserve">заснування </w:t>
      </w:r>
      <w:r w:rsidR="00632026">
        <w:rPr>
          <w:b/>
          <w:sz w:val="28"/>
          <w:szCs w:val="28"/>
          <w:lang w:val="uk-UA"/>
        </w:rPr>
        <w:t>Д</w:t>
      </w:r>
      <w:r w:rsidR="002E6F29">
        <w:rPr>
          <w:b/>
          <w:sz w:val="28"/>
          <w:szCs w:val="28"/>
          <w:lang w:val="uk-UA"/>
        </w:rPr>
        <w:t>ошк</w:t>
      </w:r>
      <w:r w:rsidR="00BB250C">
        <w:rPr>
          <w:b/>
          <w:sz w:val="28"/>
          <w:szCs w:val="28"/>
          <w:lang w:val="uk-UA"/>
        </w:rPr>
        <w:t>и</w:t>
      </w:r>
      <w:r w:rsidR="002E6F29">
        <w:rPr>
          <w:b/>
          <w:sz w:val="28"/>
          <w:szCs w:val="28"/>
          <w:lang w:val="uk-UA"/>
        </w:rPr>
        <w:t xml:space="preserve"> </w:t>
      </w:r>
      <w:r w:rsidR="006F2BBF">
        <w:rPr>
          <w:b/>
          <w:sz w:val="28"/>
          <w:szCs w:val="28"/>
          <w:lang w:val="uk-UA"/>
        </w:rPr>
        <w:t>П</w:t>
      </w:r>
      <w:r w:rsidR="002E6F29">
        <w:rPr>
          <w:b/>
          <w:sz w:val="28"/>
          <w:szCs w:val="28"/>
          <w:lang w:val="uk-UA"/>
        </w:rPr>
        <w:t xml:space="preserve">ам’яті </w:t>
      </w:r>
      <w:r w:rsidR="0091759C">
        <w:rPr>
          <w:b/>
          <w:sz w:val="28"/>
          <w:szCs w:val="28"/>
          <w:lang w:val="uk-UA"/>
        </w:rPr>
        <w:t>«</w:t>
      </w:r>
      <w:r w:rsidR="00221A18">
        <w:rPr>
          <w:b/>
          <w:sz w:val="28"/>
          <w:szCs w:val="28"/>
          <w:lang w:val="uk-UA"/>
        </w:rPr>
        <w:t>Г</w:t>
      </w:r>
      <w:r w:rsidR="00FC62D2">
        <w:rPr>
          <w:b/>
          <w:sz w:val="28"/>
          <w:szCs w:val="28"/>
          <w:lang w:val="uk-UA"/>
        </w:rPr>
        <w:t>ерої</w:t>
      </w:r>
      <w:r w:rsidR="00011284">
        <w:rPr>
          <w:b/>
          <w:sz w:val="28"/>
          <w:szCs w:val="28"/>
          <w:lang w:val="uk-UA"/>
        </w:rPr>
        <w:t xml:space="preserve"> </w:t>
      </w:r>
      <w:r w:rsidR="0091759C">
        <w:rPr>
          <w:b/>
          <w:sz w:val="28"/>
          <w:szCs w:val="28"/>
          <w:lang w:val="uk-UA"/>
        </w:rPr>
        <w:t>нашої громади»</w:t>
      </w:r>
      <w:bookmarkEnd w:id="0"/>
    </w:p>
    <w:p w:rsidR="002568E0" w:rsidRDefault="002568E0" w:rsidP="002568E0">
      <w:pPr>
        <w:ind w:right="5103"/>
        <w:jc w:val="both"/>
        <w:rPr>
          <w:sz w:val="28"/>
          <w:szCs w:val="28"/>
          <w:lang w:val="uk-UA"/>
        </w:rPr>
      </w:pPr>
    </w:p>
    <w:p w:rsidR="00AA397F" w:rsidRDefault="002568E0" w:rsidP="00AA397F">
      <w:pPr>
        <w:ind w:firstLine="708"/>
        <w:jc w:val="both"/>
        <w:rPr>
          <w:color w:val="000000"/>
          <w:spacing w:val="-5"/>
          <w:sz w:val="28"/>
          <w:szCs w:val="28"/>
          <w:lang w:val="uk-UA"/>
        </w:rPr>
      </w:pPr>
      <w:r w:rsidRPr="00B32B41">
        <w:rPr>
          <w:sz w:val="28"/>
          <w:szCs w:val="28"/>
          <w:lang w:val="uk-UA"/>
        </w:rPr>
        <w:t xml:space="preserve">Розглянувши </w:t>
      </w:r>
      <w:r w:rsidR="002E6899" w:rsidRPr="00B32B41">
        <w:rPr>
          <w:sz w:val="28"/>
          <w:szCs w:val="28"/>
          <w:lang w:val="uk-UA"/>
        </w:rPr>
        <w:t>пропозицію міського голови Вайло Н.О.</w:t>
      </w:r>
      <w:r w:rsidR="006F2BBF">
        <w:rPr>
          <w:sz w:val="28"/>
          <w:szCs w:val="28"/>
          <w:lang w:val="uk-UA"/>
        </w:rPr>
        <w:t xml:space="preserve"> щодо заснування Дошки П</w:t>
      </w:r>
      <w:r w:rsidR="00632026" w:rsidRPr="00B32B41">
        <w:rPr>
          <w:sz w:val="28"/>
          <w:szCs w:val="28"/>
          <w:lang w:val="uk-UA"/>
        </w:rPr>
        <w:t xml:space="preserve">ам’яті </w:t>
      </w:r>
      <w:r w:rsidR="0091759C" w:rsidRPr="005E62FF">
        <w:rPr>
          <w:sz w:val="28"/>
          <w:szCs w:val="28"/>
          <w:lang w:val="uk-UA"/>
        </w:rPr>
        <w:t>«Герої нашої громади»</w:t>
      </w:r>
      <w:r w:rsidR="00614E92" w:rsidRPr="00B32B41">
        <w:rPr>
          <w:sz w:val="28"/>
          <w:szCs w:val="28"/>
          <w:lang w:val="uk-UA"/>
        </w:rPr>
        <w:t xml:space="preserve">, з метою </w:t>
      </w:r>
      <w:r w:rsidR="00614E92" w:rsidRPr="00B32B41">
        <w:rPr>
          <w:rStyle w:val="2"/>
          <w:color w:val="000000"/>
          <w:sz w:val="28"/>
          <w:szCs w:val="28"/>
          <w:lang w:val="uk-UA"/>
        </w:rPr>
        <w:t xml:space="preserve">належного вшанування пам'яті </w:t>
      </w:r>
      <w:r w:rsidR="00881CF6" w:rsidRPr="00B32B41">
        <w:rPr>
          <w:rStyle w:val="2"/>
          <w:color w:val="000000"/>
          <w:sz w:val="28"/>
          <w:szCs w:val="28"/>
          <w:lang w:val="uk-UA"/>
        </w:rPr>
        <w:t xml:space="preserve">військових, </w:t>
      </w:r>
      <w:r w:rsidR="00614E92" w:rsidRPr="00B32B41">
        <w:rPr>
          <w:sz w:val="28"/>
          <w:szCs w:val="28"/>
          <w:lang w:val="uk-UA"/>
        </w:rPr>
        <w:t xml:space="preserve">які </w:t>
      </w:r>
      <w:r w:rsidR="00B32B41" w:rsidRPr="00B32B41">
        <w:rPr>
          <w:sz w:val="28"/>
          <w:szCs w:val="28"/>
          <w:lang w:val="uk-UA"/>
        </w:rPr>
        <w:t>віддали життя</w:t>
      </w:r>
      <w:r w:rsidR="00614E92" w:rsidRPr="00B32B41">
        <w:rPr>
          <w:sz w:val="28"/>
          <w:szCs w:val="28"/>
          <w:lang w:val="uk-UA"/>
        </w:rPr>
        <w:t xml:space="preserve"> внаслідок збройної агресії російської федерації проти України</w:t>
      </w:r>
      <w:r w:rsidR="00881CF6" w:rsidRPr="00B32B41">
        <w:rPr>
          <w:sz w:val="28"/>
          <w:szCs w:val="28"/>
          <w:lang w:val="uk-UA"/>
        </w:rPr>
        <w:t xml:space="preserve">, </w:t>
      </w:r>
      <w:r w:rsidR="00881CF6" w:rsidRPr="00B32B41">
        <w:rPr>
          <w:rStyle w:val="2"/>
          <w:color w:val="000000"/>
          <w:sz w:val="28"/>
          <w:szCs w:val="28"/>
          <w:lang w:val="uk-UA"/>
        </w:rPr>
        <w:t xml:space="preserve">виховання в молоді поваги до полеглих за незалежність </w:t>
      </w:r>
      <w:r w:rsidR="005353A6" w:rsidRPr="00B32B41">
        <w:rPr>
          <w:rStyle w:val="2"/>
          <w:color w:val="000000"/>
          <w:sz w:val="28"/>
          <w:szCs w:val="28"/>
          <w:lang w:val="uk-UA"/>
        </w:rPr>
        <w:t>України</w:t>
      </w:r>
      <w:r w:rsidR="005E62FF">
        <w:rPr>
          <w:rStyle w:val="2"/>
          <w:color w:val="000000"/>
          <w:sz w:val="28"/>
          <w:szCs w:val="28"/>
          <w:lang w:val="uk-UA"/>
        </w:rPr>
        <w:t xml:space="preserve"> та територіальн</w:t>
      </w:r>
      <w:r w:rsidR="00BB31CB">
        <w:rPr>
          <w:rStyle w:val="2"/>
          <w:color w:val="000000"/>
          <w:sz w:val="28"/>
          <w:szCs w:val="28"/>
          <w:lang w:val="uk-UA"/>
        </w:rPr>
        <w:t>у</w:t>
      </w:r>
      <w:r w:rsidR="005E62FF">
        <w:rPr>
          <w:rStyle w:val="2"/>
          <w:color w:val="000000"/>
          <w:sz w:val="28"/>
          <w:szCs w:val="28"/>
          <w:lang w:val="uk-UA"/>
        </w:rPr>
        <w:t xml:space="preserve"> цілісн</w:t>
      </w:r>
      <w:r w:rsidR="00BB31CB">
        <w:rPr>
          <w:rStyle w:val="2"/>
          <w:color w:val="000000"/>
          <w:sz w:val="28"/>
          <w:szCs w:val="28"/>
          <w:lang w:val="uk-UA"/>
        </w:rPr>
        <w:t>і</w:t>
      </w:r>
      <w:r w:rsidR="005E62FF">
        <w:rPr>
          <w:rStyle w:val="2"/>
          <w:color w:val="000000"/>
          <w:sz w:val="28"/>
          <w:szCs w:val="28"/>
          <w:lang w:val="uk-UA"/>
        </w:rPr>
        <w:t>ст</w:t>
      </w:r>
      <w:r w:rsidR="00BB31CB">
        <w:rPr>
          <w:rStyle w:val="2"/>
          <w:color w:val="000000"/>
          <w:sz w:val="28"/>
          <w:szCs w:val="28"/>
          <w:lang w:val="uk-UA"/>
        </w:rPr>
        <w:t>ь</w:t>
      </w:r>
      <w:r w:rsidR="005E62FF">
        <w:rPr>
          <w:rStyle w:val="2"/>
          <w:color w:val="000000"/>
          <w:sz w:val="28"/>
          <w:szCs w:val="28"/>
          <w:lang w:val="uk-UA"/>
        </w:rPr>
        <w:t xml:space="preserve"> України</w:t>
      </w:r>
      <w:r w:rsidR="00EF73FA" w:rsidRPr="00B32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,</w:t>
      </w:r>
      <w:r w:rsidRPr="00B32B41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E128C8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керуючись </w:t>
      </w:r>
      <w:r w:rsidR="00AA397F" w:rsidRPr="0037019E">
        <w:rPr>
          <w:color w:val="000000"/>
          <w:spacing w:val="-5"/>
          <w:sz w:val="28"/>
          <w:szCs w:val="28"/>
          <w:lang w:val="uk-UA"/>
        </w:rPr>
        <w:t xml:space="preserve">пунктом 2 частини другої статті 52 та частиною шостою статті 59 Закону України «Про місцеве самоврядування в Україні», </w:t>
      </w:r>
      <w:r w:rsidR="00AA397F" w:rsidRPr="0037019E">
        <w:rPr>
          <w:b/>
          <w:color w:val="000000"/>
          <w:spacing w:val="-5"/>
          <w:sz w:val="28"/>
          <w:szCs w:val="28"/>
          <w:lang w:val="uk-UA"/>
        </w:rPr>
        <w:t>виконавчий комітет міської ради ВИРІШИВ:</w:t>
      </w:r>
      <w:r w:rsidR="00AA397F" w:rsidRPr="0037019E">
        <w:rPr>
          <w:color w:val="000000"/>
          <w:spacing w:val="-5"/>
          <w:sz w:val="28"/>
          <w:szCs w:val="28"/>
          <w:lang w:val="uk-UA"/>
        </w:rPr>
        <w:t xml:space="preserve"> </w:t>
      </w:r>
    </w:p>
    <w:p w:rsidR="00960B1C" w:rsidRPr="00AA397F" w:rsidRDefault="00BB250C" w:rsidP="00AA397F">
      <w:pPr>
        <w:pStyle w:val="a5"/>
        <w:numPr>
          <w:ilvl w:val="0"/>
          <w:numId w:val="1"/>
        </w:numPr>
        <w:ind w:left="0" w:firstLine="709"/>
        <w:jc w:val="both"/>
        <w:rPr>
          <w:bCs/>
          <w:sz w:val="28"/>
          <w:szCs w:val="28"/>
          <w:lang w:val="uk-UA"/>
        </w:rPr>
      </w:pPr>
      <w:r w:rsidRPr="00AA39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Погодити з</w:t>
      </w:r>
      <w:r w:rsidR="005F70AD" w:rsidRPr="00AA39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аснува</w:t>
      </w:r>
      <w:r w:rsidRPr="00AA39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>ння</w:t>
      </w:r>
      <w:r w:rsidR="005F70AD" w:rsidRPr="00AA397F">
        <w:rPr>
          <w:rFonts w:eastAsia="Calibri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481CF8" w:rsidRPr="00AA397F">
        <w:rPr>
          <w:sz w:val="28"/>
          <w:szCs w:val="28"/>
          <w:lang w:val="uk-UA"/>
        </w:rPr>
        <w:t>Дошк</w:t>
      </w:r>
      <w:r w:rsidRPr="00AA397F">
        <w:rPr>
          <w:sz w:val="28"/>
          <w:szCs w:val="28"/>
          <w:lang w:val="uk-UA"/>
        </w:rPr>
        <w:t>и</w:t>
      </w:r>
      <w:r w:rsidR="006F2BBF">
        <w:rPr>
          <w:sz w:val="28"/>
          <w:szCs w:val="28"/>
          <w:lang w:val="uk-UA"/>
        </w:rPr>
        <w:t xml:space="preserve"> П</w:t>
      </w:r>
      <w:r w:rsidR="00481CF8" w:rsidRPr="00AA397F">
        <w:rPr>
          <w:sz w:val="28"/>
          <w:szCs w:val="28"/>
          <w:lang w:val="uk-UA"/>
        </w:rPr>
        <w:t xml:space="preserve">ам’яті </w:t>
      </w:r>
      <w:r w:rsidRPr="00AA397F">
        <w:rPr>
          <w:sz w:val="28"/>
          <w:szCs w:val="28"/>
          <w:lang w:val="uk-UA"/>
        </w:rPr>
        <w:t>«Герої нашої громади»</w:t>
      </w:r>
      <w:r w:rsidR="00960B1C" w:rsidRPr="00AA397F">
        <w:rPr>
          <w:sz w:val="28"/>
          <w:szCs w:val="28"/>
          <w:lang w:val="uk-UA"/>
        </w:rPr>
        <w:t xml:space="preserve"> </w:t>
      </w:r>
      <w:r w:rsidR="00960B1C" w:rsidRPr="00AA397F">
        <w:rPr>
          <w:bCs/>
          <w:sz w:val="28"/>
          <w:szCs w:val="28"/>
          <w:lang w:val="uk-UA"/>
        </w:rPr>
        <w:t>та подати на розгляд міської ради</w:t>
      </w:r>
      <w:r w:rsidR="00960B1C" w:rsidRPr="00AA397F">
        <w:rPr>
          <w:color w:val="000000"/>
          <w:sz w:val="28"/>
          <w:szCs w:val="28"/>
          <w:lang w:val="uk-UA"/>
        </w:rPr>
        <w:t xml:space="preserve">. </w:t>
      </w:r>
    </w:p>
    <w:p w:rsidR="00191380" w:rsidRPr="00960B1C" w:rsidRDefault="002568E0" w:rsidP="00F858BE">
      <w:pPr>
        <w:pStyle w:val="a5"/>
        <w:numPr>
          <w:ilvl w:val="0"/>
          <w:numId w:val="1"/>
        </w:numPr>
        <w:tabs>
          <w:tab w:val="left" w:pos="284"/>
          <w:tab w:val="left" w:pos="1418"/>
          <w:tab w:val="left" w:pos="6150"/>
          <w:tab w:val="left" w:pos="7088"/>
        </w:tabs>
        <w:ind w:left="0" w:firstLine="709"/>
        <w:jc w:val="both"/>
        <w:outlineLvl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960B1C">
        <w:rPr>
          <w:sz w:val="28"/>
          <w:szCs w:val="28"/>
          <w:lang w:val="uk-UA"/>
        </w:rPr>
        <w:t>Контроль за виконанням цього рішення покласти на заступник</w:t>
      </w:r>
      <w:r w:rsidR="00E128C8">
        <w:rPr>
          <w:sz w:val="28"/>
          <w:szCs w:val="28"/>
          <w:lang w:val="uk-UA"/>
        </w:rPr>
        <w:t>ів</w:t>
      </w:r>
      <w:r w:rsidRPr="00960B1C">
        <w:rPr>
          <w:sz w:val="28"/>
          <w:szCs w:val="28"/>
          <w:lang w:val="uk-UA"/>
        </w:rPr>
        <w:t xml:space="preserve"> міського голови з питань діяльності</w:t>
      </w:r>
      <w:r w:rsidR="00E128C8">
        <w:rPr>
          <w:sz w:val="28"/>
          <w:szCs w:val="28"/>
          <w:lang w:val="uk-UA"/>
        </w:rPr>
        <w:t xml:space="preserve"> </w:t>
      </w:r>
      <w:r w:rsidRPr="00960B1C">
        <w:rPr>
          <w:sz w:val="28"/>
          <w:szCs w:val="28"/>
          <w:lang w:val="uk-UA"/>
        </w:rPr>
        <w:t xml:space="preserve"> виконавчих </w:t>
      </w:r>
      <w:r w:rsidR="00E128C8">
        <w:rPr>
          <w:sz w:val="28"/>
          <w:szCs w:val="28"/>
          <w:lang w:val="uk-UA"/>
        </w:rPr>
        <w:t xml:space="preserve"> </w:t>
      </w:r>
      <w:r w:rsidRPr="00960B1C">
        <w:rPr>
          <w:sz w:val="28"/>
          <w:szCs w:val="28"/>
          <w:lang w:val="uk-UA"/>
        </w:rPr>
        <w:t>органів</w:t>
      </w:r>
      <w:r w:rsidR="00E128C8">
        <w:rPr>
          <w:sz w:val="28"/>
          <w:szCs w:val="28"/>
          <w:lang w:val="uk-UA"/>
        </w:rPr>
        <w:t xml:space="preserve"> </w:t>
      </w:r>
      <w:r w:rsidRPr="00960B1C">
        <w:rPr>
          <w:sz w:val="28"/>
          <w:szCs w:val="28"/>
          <w:lang w:val="uk-UA"/>
        </w:rPr>
        <w:t xml:space="preserve"> міської</w:t>
      </w:r>
      <w:r w:rsidR="00E128C8">
        <w:rPr>
          <w:sz w:val="28"/>
          <w:szCs w:val="28"/>
          <w:lang w:val="uk-UA"/>
        </w:rPr>
        <w:t xml:space="preserve"> </w:t>
      </w:r>
      <w:r w:rsidRPr="00960B1C">
        <w:rPr>
          <w:sz w:val="28"/>
          <w:szCs w:val="28"/>
          <w:lang w:val="uk-UA"/>
        </w:rPr>
        <w:t xml:space="preserve"> ради</w:t>
      </w:r>
      <w:r w:rsidR="00DD0CEA">
        <w:rPr>
          <w:sz w:val="28"/>
          <w:szCs w:val="28"/>
          <w:lang w:val="uk-UA"/>
        </w:rPr>
        <w:t xml:space="preserve"> </w:t>
      </w:r>
      <w:r w:rsidR="00E128C8">
        <w:rPr>
          <w:sz w:val="28"/>
          <w:szCs w:val="28"/>
          <w:lang w:val="uk-UA"/>
        </w:rPr>
        <w:t xml:space="preserve"> </w:t>
      </w:r>
      <w:proofErr w:type="spellStart"/>
      <w:r w:rsidR="00DD0CEA">
        <w:rPr>
          <w:sz w:val="28"/>
          <w:szCs w:val="28"/>
          <w:lang w:val="uk-UA"/>
        </w:rPr>
        <w:t>Галустяна</w:t>
      </w:r>
      <w:proofErr w:type="spellEnd"/>
      <w:r w:rsidR="00DD0CEA">
        <w:rPr>
          <w:sz w:val="28"/>
          <w:szCs w:val="28"/>
          <w:lang w:val="uk-UA"/>
        </w:rPr>
        <w:t xml:space="preserve"> В.Е. </w:t>
      </w:r>
      <w:r w:rsidR="00E128C8">
        <w:rPr>
          <w:sz w:val="28"/>
          <w:szCs w:val="28"/>
          <w:lang w:val="uk-UA"/>
        </w:rPr>
        <w:t>та</w:t>
      </w:r>
      <w:r w:rsidR="00DD0CEA">
        <w:rPr>
          <w:sz w:val="28"/>
          <w:szCs w:val="28"/>
          <w:lang w:val="uk-UA"/>
        </w:rPr>
        <w:t xml:space="preserve"> </w:t>
      </w:r>
      <w:r w:rsidR="00960B1C" w:rsidRPr="00960B1C">
        <w:rPr>
          <w:sz w:val="28"/>
          <w:szCs w:val="28"/>
          <w:lang w:val="uk-UA"/>
        </w:rPr>
        <w:t>Васильєву М.І.</w:t>
      </w:r>
      <w:r w:rsidR="005F58CB" w:rsidRPr="00960B1C">
        <w:rPr>
          <w:sz w:val="28"/>
          <w:szCs w:val="28"/>
          <w:lang w:val="uk-UA"/>
        </w:rPr>
        <w:t xml:space="preserve"> </w:t>
      </w:r>
    </w:p>
    <w:p w:rsidR="00960B1C" w:rsidRDefault="00960B1C" w:rsidP="00960B1C">
      <w:pPr>
        <w:tabs>
          <w:tab w:val="left" w:pos="284"/>
          <w:tab w:val="left" w:pos="1418"/>
          <w:tab w:val="left" w:pos="6150"/>
          <w:tab w:val="left" w:pos="7088"/>
        </w:tabs>
        <w:jc w:val="both"/>
        <w:outlineLvl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960B1C" w:rsidRPr="00960B1C" w:rsidRDefault="00960B1C" w:rsidP="00960B1C">
      <w:pPr>
        <w:tabs>
          <w:tab w:val="left" w:pos="284"/>
          <w:tab w:val="left" w:pos="1418"/>
          <w:tab w:val="left" w:pos="6150"/>
          <w:tab w:val="left" w:pos="7088"/>
        </w:tabs>
        <w:jc w:val="both"/>
        <w:outlineLvl w:val="0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</w:p>
    <w:p w:rsidR="002568E0" w:rsidRPr="006077DC" w:rsidRDefault="002568E0" w:rsidP="00FC1EA9">
      <w:pPr>
        <w:tabs>
          <w:tab w:val="left" w:pos="284"/>
          <w:tab w:val="left" w:pos="1418"/>
          <w:tab w:val="left" w:pos="6150"/>
          <w:tab w:val="left" w:pos="7088"/>
        </w:tabs>
        <w:jc w:val="both"/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</w:pP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>Міський голова</w:t>
      </w:r>
      <w:r w:rsidRPr="006077DC">
        <w:rPr>
          <w:rFonts w:eastAsia="Calibri"/>
          <w:b/>
          <w:color w:val="000000"/>
          <w:sz w:val="28"/>
          <w:szCs w:val="28"/>
          <w:shd w:val="clear" w:color="auto" w:fill="FFFFFF"/>
          <w:lang w:val="uk-UA"/>
        </w:rPr>
        <w:tab/>
        <w:t xml:space="preserve">              Надія ВАЙЛО</w:t>
      </w:r>
    </w:p>
    <w:p w:rsidR="002568E0" w:rsidRDefault="002568E0" w:rsidP="002568E0">
      <w:pPr>
        <w:tabs>
          <w:tab w:val="left" w:pos="284"/>
          <w:tab w:val="left" w:pos="7200"/>
        </w:tabs>
        <w:ind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077DC" w:rsidRDefault="006077DC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3C6CD5" w:rsidRDefault="003C6CD5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103A" w:rsidRDefault="0067103A" w:rsidP="002568E0">
      <w:pPr>
        <w:tabs>
          <w:tab w:val="left" w:pos="284"/>
          <w:tab w:val="left" w:pos="7200"/>
        </w:tabs>
        <w:ind w:left="7080" w:right="-141"/>
        <w:jc w:val="both"/>
        <w:rPr>
          <w:rFonts w:eastAsia="Calibri"/>
          <w:color w:val="000000"/>
          <w:sz w:val="26"/>
          <w:szCs w:val="26"/>
          <w:shd w:val="clear" w:color="auto" w:fill="FFFFFF"/>
          <w:lang w:val="uk-UA"/>
        </w:rPr>
      </w:pPr>
    </w:p>
    <w:p w:rsidR="0067103A" w:rsidRDefault="0067103A" w:rsidP="0067103A">
      <w:pPr>
        <w:tabs>
          <w:tab w:val="left" w:pos="-1985"/>
          <w:tab w:val="left" w:pos="4820"/>
          <w:tab w:val="left" w:pos="8364"/>
          <w:tab w:val="left" w:pos="8505"/>
        </w:tabs>
        <w:jc w:val="center"/>
        <w:rPr>
          <w:b/>
          <w:bCs/>
          <w:sz w:val="28"/>
          <w:szCs w:val="28"/>
          <w:lang w:val="uk-UA"/>
        </w:rPr>
      </w:pPr>
    </w:p>
    <w:sectPr w:rsidR="0067103A" w:rsidSect="00191380">
      <w:pgSz w:w="11906" w:h="16838" w:code="9"/>
      <w:pgMar w:top="425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3.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3.1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2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0B877D0B"/>
    <w:multiLevelType w:val="multilevel"/>
    <w:tmpl w:val="B29216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6">
    <w:nsid w:val="32935D7C"/>
    <w:multiLevelType w:val="multilevel"/>
    <w:tmpl w:val="B29216EE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>
    <w:nsid w:val="5B3A192C"/>
    <w:multiLevelType w:val="multilevel"/>
    <w:tmpl w:val="34B442F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0" w:hanging="1800"/>
      </w:pPr>
      <w:rPr>
        <w:rFonts w:hint="default"/>
      </w:rPr>
    </w:lvl>
  </w:abstractNum>
  <w:abstractNum w:abstractNumId="9">
    <w:nsid w:val="5EA35B10"/>
    <w:multiLevelType w:val="multilevel"/>
    <w:tmpl w:val="922E6D9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579"/>
    <w:rsid w:val="00005AAD"/>
    <w:rsid w:val="00011284"/>
    <w:rsid w:val="00012F54"/>
    <w:rsid w:val="000148EE"/>
    <w:rsid w:val="0001635C"/>
    <w:rsid w:val="0002275C"/>
    <w:rsid w:val="00023238"/>
    <w:rsid w:val="00032D43"/>
    <w:rsid w:val="00037ABC"/>
    <w:rsid w:val="00043246"/>
    <w:rsid w:val="000478B3"/>
    <w:rsid w:val="000512FF"/>
    <w:rsid w:val="000701FD"/>
    <w:rsid w:val="00081B8C"/>
    <w:rsid w:val="000C6C2D"/>
    <w:rsid w:val="000D54D8"/>
    <w:rsid w:val="000E0A38"/>
    <w:rsid w:val="000F5C6A"/>
    <w:rsid w:val="00100EBA"/>
    <w:rsid w:val="00110049"/>
    <w:rsid w:val="001175D0"/>
    <w:rsid w:val="00122055"/>
    <w:rsid w:val="00124827"/>
    <w:rsid w:val="001421A9"/>
    <w:rsid w:val="00145AD6"/>
    <w:rsid w:val="0015222B"/>
    <w:rsid w:val="00164E2D"/>
    <w:rsid w:val="0016546A"/>
    <w:rsid w:val="00176314"/>
    <w:rsid w:val="00181C7C"/>
    <w:rsid w:val="001822DA"/>
    <w:rsid w:val="00186B7E"/>
    <w:rsid w:val="00191380"/>
    <w:rsid w:val="001949D1"/>
    <w:rsid w:val="001A20C1"/>
    <w:rsid w:val="001A60C9"/>
    <w:rsid w:val="001B195E"/>
    <w:rsid w:val="001C2B17"/>
    <w:rsid w:val="001D4455"/>
    <w:rsid w:val="001E4D0E"/>
    <w:rsid w:val="001F032F"/>
    <w:rsid w:val="001F408A"/>
    <w:rsid w:val="00212F34"/>
    <w:rsid w:val="00221A18"/>
    <w:rsid w:val="00235EDC"/>
    <w:rsid w:val="00236FFE"/>
    <w:rsid w:val="002435DB"/>
    <w:rsid w:val="002519E5"/>
    <w:rsid w:val="0025226C"/>
    <w:rsid w:val="002568E0"/>
    <w:rsid w:val="00265F88"/>
    <w:rsid w:val="00282F78"/>
    <w:rsid w:val="00290C3F"/>
    <w:rsid w:val="002A7285"/>
    <w:rsid w:val="002B0D96"/>
    <w:rsid w:val="002B228D"/>
    <w:rsid w:val="002C0222"/>
    <w:rsid w:val="002C4DFE"/>
    <w:rsid w:val="002D03EB"/>
    <w:rsid w:val="002E6899"/>
    <w:rsid w:val="002E6F29"/>
    <w:rsid w:val="002E78A8"/>
    <w:rsid w:val="002F0492"/>
    <w:rsid w:val="002F1773"/>
    <w:rsid w:val="00300D44"/>
    <w:rsid w:val="00305769"/>
    <w:rsid w:val="00314CD0"/>
    <w:rsid w:val="00336391"/>
    <w:rsid w:val="00350DE3"/>
    <w:rsid w:val="003739DE"/>
    <w:rsid w:val="003743A7"/>
    <w:rsid w:val="00380D90"/>
    <w:rsid w:val="00383848"/>
    <w:rsid w:val="003A38E8"/>
    <w:rsid w:val="003A4B68"/>
    <w:rsid w:val="003B34E9"/>
    <w:rsid w:val="003B37D3"/>
    <w:rsid w:val="003C30BA"/>
    <w:rsid w:val="003C6CD5"/>
    <w:rsid w:val="003C729C"/>
    <w:rsid w:val="003C7675"/>
    <w:rsid w:val="003E4BF7"/>
    <w:rsid w:val="003F7EBB"/>
    <w:rsid w:val="00410C18"/>
    <w:rsid w:val="00415F90"/>
    <w:rsid w:val="00425685"/>
    <w:rsid w:val="00426BED"/>
    <w:rsid w:val="00464610"/>
    <w:rsid w:val="004713D5"/>
    <w:rsid w:val="00481CF8"/>
    <w:rsid w:val="0048676C"/>
    <w:rsid w:val="00486907"/>
    <w:rsid w:val="004954E4"/>
    <w:rsid w:val="004B05FE"/>
    <w:rsid w:val="004C2731"/>
    <w:rsid w:val="004E6D7E"/>
    <w:rsid w:val="004F45F2"/>
    <w:rsid w:val="004F7428"/>
    <w:rsid w:val="00505BFA"/>
    <w:rsid w:val="005102FE"/>
    <w:rsid w:val="005225C8"/>
    <w:rsid w:val="00526EBF"/>
    <w:rsid w:val="005353A6"/>
    <w:rsid w:val="00540277"/>
    <w:rsid w:val="0054554F"/>
    <w:rsid w:val="00552A58"/>
    <w:rsid w:val="00562FBD"/>
    <w:rsid w:val="00564E7B"/>
    <w:rsid w:val="0056651E"/>
    <w:rsid w:val="00571EE4"/>
    <w:rsid w:val="00582F54"/>
    <w:rsid w:val="005905E5"/>
    <w:rsid w:val="005970E8"/>
    <w:rsid w:val="005A45E5"/>
    <w:rsid w:val="005B423E"/>
    <w:rsid w:val="005C06C5"/>
    <w:rsid w:val="005C668C"/>
    <w:rsid w:val="005E33AE"/>
    <w:rsid w:val="005E571A"/>
    <w:rsid w:val="005E62FF"/>
    <w:rsid w:val="005E7BD6"/>
    <w:rsid w:val="005F2DA4"/>
    <w:rsid w:val="005F58CB"/>
    <w:rsid w:val="005F70AD"/>
    <w:rsid w:val="006077DC"/>
    <w:rsid w:val="00614E92"/>
    <w:rsid w:val="00622B15"/>
    <w:rsid w:val="00630ADB"/>
    <w:rsid w:val="00632026"/>
    <w:rsid w:val="00632D1A"/>
    <w:rsid w:val="006347EE"/>
    <w:rsid w:val="0063639F"/>
    <w:rsid w:val="0064292A"/>
    <w:rsid w:val="006571B6"/>
    <w:rsid w:val="006605F7"/>
    <w:rsid w:val="00660E6E"/>
    <w:rsid w:val="0067103A"/>
    <w:rsid w:val="00675B27"/>
    <w:rsid w:val="006908F6"/>
    <w:rsid w:val="006A2C24"/>
    <w:rsid w:val="006B4087"/>
    <w:rsid w:val="006D5CB2"/>
    <w:rsid w:val="006E5962"/>
    <w:rsid w:val="006F08F5"/>
    <w:rsid w:val="006F2BBF"/>
    <w:rsid w:val="007000C9"/>
    <w:rsid w:val="007035C2"/>
    <w:rsid w:val="0070369A"/>
    <w:rsid w:val="007049C5"/>
    <w:rsid w:val="00712704"/>
    <w:rsid w:val="007137E9"/>
    <w:rsid w:val="0071606F"/>
    <w:rsid w:val="00745ADD"/>
    <w:rsid w:val="00745B0F"/>
    <w:rsid w:val="00760FDE"/>
    <w:rsid w:val="00771805"/>
    <w:rsid w:val="00794F47"/>
    <w:rsid w:val="00797698"/>
    <w:rsid w:val="007A2999"/>
    <w:rsid w:val="007A781A"/>
    <w:rsid w:val="007B29FC"/>
    <w:rsid w:val="007C3A11"/>
    <w:rsid w:val="008151EA"/>
    <w:rsid w:val="0081680F"/>
    <w:rsid w:val="0081757C"/>
    <w:rsid w:val="00825EB1"/>
    <w:rsid w:val="00831086"/>
    <w:rsid w:val="00831778"/>
    <w:rsid w:val="00831E22"/>
    <w:rsid w:val="00832547"/>
    <w:rsid w:val="00840258"/>
    <w:rsid w:val="008455AB"/>
    <w:rsid w:val="008548F9"/>
    <w:rsid w:val="008634BA"/>
    <w:rsid w:val="00881CF6"/>
    <w:rsid w:val="0088467E"/>
    <w:rsid w:val="00895983"/>
    <w:rsid w:val="008A2760"/>
    <w:rsid w:val="008C499F"/>
    <w:rsid w:val="008C5892"/>
    <w:rsid w:val="008D100C"/>
    <w:rsid w:val="008D774A"/>
    <w:rsid w:val="008F02BB"/>
    <w:rsid w:val="00900C28"/>
    <w:rsid w:val="00901883"/>
    <w:rsid w:val="00917306"/>
    <w:rsid w:val="0091759C"/>
    <w:rsid w:val="009449E5"/>
    <w:rsid w:val="009454C1"/>
    <w:rsid w:val="00960B1C"/>
    <w:rsid w:val="00963B8B"/>
    <w:rsid w:val="009700C9"/>
    <w:rsid w:val="00986344"/>
    <w:rsid w:val="009B1BC0"/>
    <w:rsid w:val="009B2535"/>
    <w:rsid w:val="009C1593"/>
    <w:rsid w:val="009C74FF"/>
    <w:rsid w:val="009C7D64"/>
    <w:rsid w:val="009D1CB4"/>
    <w:rsid w:val="009E1840"/>
    <w:rsid w:val="009E4365"/>
    <w:rsid w:val="009E4921"/>
    <w:rsid w:val="00A0031D"/>
    <w:rsid w:val="00A04FB5"/>
    <w:rsid w:val="00A07C6E"/>
    <w:rsid w:val="00A230F1"/>
    <w:rsid w:val="00A2564A"/>
    <w:rsid w:val="00A2658F"/>
    <w:rsid w:val="00A26D77"/>
    <w:rsid w:val="00A330A0"/>
    <w:rsid w:val="00A3467A"/>
    <w:rsid w:val="00A5322B"/>
    <w:rsid w:val="00A53504"/>
    <w:rsid w:val="00A54806"/>
    <w:rsid w:val="00A64A09"/>
    <w:rsid w:val="00A846CF"/>
    <w:rsid w:val="00A852E8"/>
    <w:rsid w:val="00A8577B"/>
    <w:rsid w:val="00A94E63"/>
    <w:rsid w:val="00AA397F"/>
    <w:rsid w:val="00AB66F9"/>
    <w:rsid w:val="00AB7472"/>
    <w:rsid w:val="00AD2FBF"/>
    <w:rsid w:val="00AD3281"/>
    <w:rsid w:val="00B059CE"/>
    <w:rsid w:val="00B1093C"/>
    <w:rsid w:val="00B21C22"/>
    <w:rsid w:val="00B32B41"/>
    <w:rsid w:val="00B50E94"/>
    <w:rsid w:val="00B548AA"/>
    <w:rsid w:val="00B54FE5"/>
    <w:rsid w:val="00B63579"/>
    <w:rsid w:val="00B65CDB"/>
    <w:rsid w:val="00B879D3"/>
    <w:rsid w:val="00B97F41"/>
    <w:rsid w:val="00BB250C"/>
    <w:rsid w:val="00BB31CB"/>
    <w:rsid w:val="00BF1BE9"/>
    <w:rsid w:val="00BF201A"/>
    <w:rsid w:val="00BF2F53"/>
    <w:rsid w:val="00BF3566"/>
    <w:rsid w:val="00BF704C"/>
    <w:rsid w:val="00C00E18"/>
    <w:rsid w:val="00C11983"/>
    <w:rsid w:val="00C4363B"/>
    <w:rsid w:val="00C7068A"/>
    <w:rsid w:val="00C77093"/>
    <w:rsid w:val="00C87B76"/>
    <w:rsid w:val="00CA0587"/>
    <w:rsid w:val="00CB63B2"/>
    <w:rsid w:val="00CB71EB"/>
    <w:rsid w:val="00CC1998"/>
    <w:rsid w:val="00CC1CD3"/>
    <w:rsid w:val="00CC4A34"/>
    <w:rsid w:val="00CF259F"/>
    <w:rsid w:val="00CF34BB"/>
    <w:rsid w:val="00CF61B7"/>
    <w:rsid w:val="00D0340B"/>
    <w:rsid w:val="00D044F3"/>
    <w:rsid w:val="00D06BC9"/>
    <w:rsid w:val="00D27CEE"/>
    <w:rsid w:val="00D4591F"/>
    <w:rsid w:val="00D512A9"/>
    <w:rsid w:val="00D52E37"/>
    <w:rsid w:val="00D532A1"/>
    <w:rsid w:val="00D642E7"/>
    <w:rsid w:val="00D8795F"/>
    <w:rsid w:val="00D905C8"/>
    <w:rsid w:val="00D90E0A"/>
    <w:rsid w:val="00D9321D"/>
    <w:rsid w:val="00DA16CE"/>
    <w:rsid w:val="00DA2C97"/>
    <w:rsid w:val="00DA7733"/>
    <w:rsid w:val="00DC4EC2"/>
    <w:rsid w:val="00DD0CEA"/>
    <w:rsid w:val="00DD21D6"/>
    <w:rsid w:val="00DE22C8"/>
    <w:rsid w:val="00E0621C"/>
    <w:rsid w:val="00E12031"/>
    <w:rsid w:val="00E128C8"/>
    <w:rsid w:val="00E146A6"/>
    <w:rsid w:val="00E24B04"/>
    <w:rsid w:val="00E34B7D"/>
    <w:rsid w:val="00E422A5"/>
    <w:rsid w:val="00E52744"/>
    <w:rsid w:val="00E53797"/>
    <w:rsid w:val="00E869B7"/>
    <w:rsid w:val="00E95C15"/>
    <w:rsid w:val="00EA01B9"/>
    <w:rsid w:val="00EA77DD"/>
    <w:rsid w:val="00EC0CC8"/>
    <w:rsid w:val="00EC2216"/>
    <w:rsid w:val="00EC6374"/>
    <w:rsid w:val="00ED00B5"/>
    <w:rsid w:val="00ED1C4D"/>
    <w:rsid w:val="00EE09D8"/>
    <w:rsid w:val="00EE5918"/>
    <w:rsid w:val="00EF1503"/>
    <w:rsid w:val="00EF73FA"/>
    <w:rsid w:val="00F00264"/>
    <w:rsid w:val="00F05211"/>
    <w:rsid w:val="00F1227B"/>
    <w:rsid w:val="00F20124"/>
    <w:rsid w:val="00F21CA4"/>
    <w:rsid w:val="00F4601A"/>
    <w:rsid w:val="00F5244E"/>
    <w:rsid w:val="00F533E9"/>
    <w:rsid w:val="00F64F9F"/>
    <w:rsid w:val="00FA0537"/>
    <w:rsid w:val="00FB49C7"/>
    <w:rsid w:val="00FB731C"/>
    <w:rsid w:val="00FC1EA9"/>
    <w:rsid w:val="00FC5091"/>
    <w:rsid w:val="00FC62D2"/>
    <w:rsid w:val="00FF3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F12417-DA29-4775-8D8A-66B560E93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5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C499F"/>
    <w:pPr>
      <w:keepNext/>
      <w:outlineLvl w:val="0"/>
    </w:pPr>
    <w:rPr>
      <w:rFonts w:eastAsia="Arial Unicode MS"/>
      <w:sz w:val="20"/>
      <w:szCs w:val="20"/>
      <w:lang w:val="uk-UA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35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35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52744"/>
    <w:pPr>
      <w:ind w:left="720"/>
      <w:contextualSpacing/>
    </w:pPr>
  </w:style>
  <w:style w:type="paragraph" w:styleId="a6">
    <w:name w:val="No Spacing"/>
    <w:uiPriority w:val="1"/>
    <w:qFormat/>
    <w:rsid w:val="002A72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CC19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1"/>
    <w:uiPriority w:val="99"/>
    <w:rsid w:val="00614E92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614E92"/>
    <w:pPr>
      <w:widowControl w:val="0"/>
      <w:shd w:val="clear" w:color="auto" w:fill="FFFFFF"/>
      <w:spacing w:before="600" w:after="300" w:line="322" w:lineRule="exact"/>
      <w:jc w:val="both"/>
    </w:pPr>
    <w:rPr>
      <w:rFonts w:eastAsiaTheme="minorHAnsi"/>
      <w:sz w:val="26"/>
      <w:szCs w:val="26"/>
      <w:lang w:eastAsia="en-US"/>
    </w:rPr>
  </w:style>
  <w:style w:type="character" w:customStyle="1" w:styleId="4">
    <w:name w:val="Основной текст (4)_"/>
    <w:basedOn w:val="a0"/>
    <w:link w:val="40"/>
    <w:uiPriority w:val="99"/>
    <w:rsid w:val="004713D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4713D5"/>
    <w:pPr>
      <w:widowControl w:val="0"/>
      <w:shd w:val="clear" w:color="auto" w:fill="FFFFFF"/>
      <w:spacing w:before="1380" w:after="600" w:line="322" w:lineRule="exact"/>
    </w:pPr>
    <w:rPr>
      <w:rFonts w:eastAsiaTheme="minorHAnsi"/>
      <w:b/>
      <w:bCs/>
      <w:sz w:val="28"/>
      <w:szCs w:val="28"/>
      <w:lang w:eastAsia="en-US"/>
    </w:rPr>
  </w:style>
  <w:style w:type="character" w:customStyle="1" w:styleId="20">
    <w:name w:val="Заголовок №2_"/>
    <w:basedOn w:val="a0"/>
    <w:link w:val="22"/>
    <w:uiPriority w:val="99"/>
    <w:rsid w:val="00100EBA"/>
    <w:rPr>
      <w:rFonts w:ascii="Times New Roman" w:hAnsi="Times New Roman"/>
      <w:b/>
      <w:bCs/>
      <w:sz w:val="28"/>
      <w:szCs w:val="28"/>
      <w:shd w:val="clear" w:color="auto" w:fill="FFFFFF"/>
    </w:rPr>
  </w:style>
  <w:style w:type="character" w:customStyle="1" w:styleId="a8">
    <w:name w:val="Колонтитул_"/>
    <w:basedOn w:val="a0"/>
    <w:link w:val="a9"/>
    <w:uiPriority w:val="99"/>
    <w:rsid w:val="00100EBA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"/>
    <w:uiPriority w:val="99"/>
    <w:rsid w:val="00100EBA"/>
    <w:rPr>
      <w:rFonts w:ascii="Times New Roman" w:hAnsi="Times New Roman" w:cs="Times New Roman"/>
      <w:sz w:val="26"/>
      <w:szCs w:val="26"/>
      <w:u w:val="single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100EBA"/>
    <w:pPr>
      <w:widowControl w:val="0"/>
      <w:shd w:val="clear" w:color="auto" w:fill="FFFFFF"/>
      <w:spacing w:before="300" w:after="480" w:line="322" w:lineRule="exact"/>
      <w:jc w:val="center"/>
      <w:outlineLvl w:val="1"/>
    </w:pPr>
    <w:rPr>
      <w:rFonts w:eastAsiaTheme="minorHAnsi" w:cstheme="minorBidi"/>
      <w:b/>
      <w:bCs/>
      <w:sz w:val="28"/>
      <w:szCs w:val="28"/>
      <w:lang w:eastAsia="en-US"/>
    </w:rPr>
  </w:style>
  <w:style w:type="paragraph" w:customStyle="1" w:styleId="a9">
    <w:name w:val="Колонтитул"/>
    <w:basedOn w:val="a"/>
    <w:link w:val="a8"/>
    <w:uiPriority w:val="99"/>
    <w:rsid w:val="00100EBA"/>
    <w:pPr>
      <w:widowControl w:val="0"/>
      <w:shd w:val="clear" w:color="auto" w:fill="FFFFFF"/>
      <w:spacing w:line="240" w:lineRule="atLeast"/>
    </w:pPr>
    <w:rPr>
      <w:rFonts w:eastAsiaTheme="minorHAnsi" w:cstheme="minorBidi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rsid w:val="008C499F"/>
    <w:rPr>
      <w:rFonts w:ascii="Times New Roman" w:eastAsia="Arial Unicode MS" w:hAnsi="Times New Roman" w:cs="Times New Roman"/>
      <w:sz w:val="20"/>
      <w:szCs w:val="20"/>
      <w:lang w:val="uk-UA" w:eastAsia="x-none"/>
    </w:rPr>
  </w:style>
  <w:style w:type="paragraph" w:styleId="aa">
    <w:name w:val="Body Text"/>
    <w:basedOn w:val="a"/>
    <w:link w:val="ab"/>
    <w:rsid w:val="003C6CD5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b">
    <w:name w:val="Основной текст Знак"/>
    <w:basedOn w:val="a0"/>
    <w:link w:val="aa"/>
    <w:rsid w:val="003C6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4">
    <w:name w:val="Body Text 2"/>
    <w:basedOn w:val="a"/>
    <w:link w:val="25"/>
    <w:rsid w:val="003C6CD5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rsid w:val="003C6C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Title"/>
    <w:basedOn w:val="a"/>
    <w:link w:val="ad"/>
    <w:uiPriority w:val="99"/>
    <w:qFormat/>
    <w:rsid w:val="003C6CD5"/>
    <w:pPr>
      <w:jc w:val="center"/>
    </w:pPr>
    <w:rPr>
      <w:rFonts w:eastAsia="Calibri"/>
      <w:szCs w:val="20"/>
      <w:lang w:val="uk-UA"/>
    </w:rPr>
  </w:style>
  <w:style w:type="character" w:customStyle="1" w:styleId="ad">
    <w:name w:val="Название Знак"/>
    <w:basedOn w:val="a0"/>
    <w:link w:val="ac"/>
    <w:uiPriority w:val="99"/>
    <w:rsid w:val="003C6CD5"/>
    <w:rPr>
      <w:rFonts w:ascii="Times New Roman" w:eastAsia="Calibri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9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D136D-40A5-4D24-9828-0F55F188B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Home</cp:lastModifiedBy>
  <cp:revision>2</cp:revision>
  <cp:lastPrinted>2023-05-10T13:56:00Z</cp:lastPrinted>
  <dcterms:created xsi:type="dcterms:W3CDTF">2023-05-16T18:54:00Z</dcterms:created>
  <dcterms:modified xsi:type="dcterms:W3CDTF">2023-05-16T18:54:00Z</dcterms:modified>
</cp:coreProperties>
</file>