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CA2A5" w14:textId="77777777" w:rsidR="00AB614E" w:rsidRPr="0036553E" w:rsidRDefault="00AB614E" w:rsidP="00AB614E">
      <w:pPr>
        <w:keepNext/>
        <w:tabs>
          <w:tab w:val="left" w:pos="4678"/>
        </w:tabs>
        <w:outlineLvl w:val="5"/>
        <w:rPr>
          <w:sz w:val="28"/>
          <w:szCs w:val="20"/>
          <w:lang w:val="uk-UA"/>
        </w:rPr>
      </w:pPr>
      <w:r w:rsidRPr="0036553E">
        <w:rPr>
          <w:sz w:val="28"/>
          <w:szCs w:val="20"/>
          <w:lang w:val="uk-UA"/>
        </w:rPr>
        <w:t xml:space="preserve">                                                             </w:t>
      </w:r>
      <w:r w:rsidRPr="0036553E">
        <w:rPr>
          <w:noProof/>
        </w:rPr>
        <w:drawing>
          <wp:inline distT="0" distB="0" distL="0" distR="0" wp14:anchorId="7276C7C8" wp14:editId="51DB3027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553E">
        <w:rPr>
          <w:sz w:val="28"/>
          <w:szCs w:val="20"/>
          <w:lang w:val="uk-UA"/>
        </w:rPr>
        <w:t xml:space="preserve">                                             </w:t>
      </w:r>
    </w:p>
    <w:p w14:paraId="61985730" w14:textId="77777777" w:rsidR="00AB614E" w:rsidRPr="0036553E" w:rsidRDefault="00AB614E" w:rsidP="00AB614E">
      <w:pPr>
        <w:keepNext/>
        <w:jc w:val="center"/>
        <w:outlineLvl w:val="0"/>
        <w:rPr>
          <w:bCs/>
          <w:sz w:val="18"/>
          <w:szCs w:val="18"/>
          <w:lang w:val="uk-UA"/>
        </w:rPr>
      </w:pPr>
    </w:p>
    <w:p w14:paraId="2C55BA52" w14:textId="77777777" w:rsidR="00AB614E" w:rsidRPr="0036553E" w:rsidRDefault="00AB614E" w:rsidP="00AB614E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 w:rsidRPr="0036553E">
        <w:rPr>
          <w:b/>
          <w:bCs/>
          <w:color w:val="000000"/>
          <w:sz w:val="28"/>
          <w:szCs w:val="32"/>
          <w:lang w:val="uk-UA"/>
        </w:rPr>
        <w:t>ГЛУХІВСЬКА МІСЬКА РАДА СУМСЬКОЇ ОБЛАСТІ</w:t>
      </w:r>
    </w:p>
    <w:p w14:paraId="6FD9B0E8" w14:textId="77777777" w:rsidR="00AB614E" w:rsidRPr="0036553E" w:rsidRDefault="00AB614E" w:rsidP="00AB614E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 w:rsidRPr="0036553E">
        <w:rPr>
          <w:b/>
          <w:bCs/>
          <w:color w:val="000000"/>
          <w:sz w:val="28"/>
          <w:szCs w:val="32"/>
          <w:lang w:val="uk-UA"/>
        </w:rPr>
        <w:t>ВИКОНАВЧИЙ  КОМІТЕТ</w:t>
      </w:r>
    </w:p>
    <w:p w14:paraId="0D649B50" w14:textId="77777777" w:rsidR="00AB614E" w:rsidRPr="0036553E" w:rsidRDefault="00AB614E" w:rsidP="00AB614E">
      <w:pPr>
        <w:keepNext/>
        <w:jc w:val="center"/>
        <w:outlineLvl w:val="0"/>
        <w:rPr>
          <w:b/>
          <w:bCs/>
          <w:color w:val="000000"/>
          <w:sz w:val="32"/>
          <w:szCs w:val="32"/>
          <w:lang w:val="uk-UA"/>
        </w:rPr>
      </w:pPr>
      <w:r w:rsidRPr="0036553E">
        <w:rPr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 w:rsidRPr="0036553E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36553E">
        <w:rPr>
          <w:b/>
          <w:bCs/>
          <w:color w:val="000000"/>
          <w:sz w:val="32"/>
          <w:szCs w:val="32"/>
          <w:lang w:val="uk-UA"/>
        </w:rPr>
        <w:t xml:space="preserve"> Я</w:t>
      </w:r>
    </w:p>
    <w:p w14:paraId="67A6F63F" w14:textId="77777777" w:rsidR="00AB614E" w:rsidRPr="0036553E" w:rsidRDefault="00AB614E" w:rsidP="00AB614E">
      <w:pPr>
        <w:keepNext/>
        <w:jc w:val="center"/>
        <w:outlineLvl w:val="0"/>
        <w:rPr>
          <w:bCs/>
          <w:color w:val="000000"/>
          <w:sz w:val="28"/>
          <w:szCs w:val="18"/>
          <w:lang w:val="uk-UA"/>
        </w:rPr>
      </w:pPr>
    </w:p>
    <w:p w14:paraId="0B41B2D8" w14:textId="0EC8C6C7" w:rsidR="00AB614E" w:rsidRPr="0036553E" w:rsidRDefault="00726B1F" w:rsidP="00AB614E">
      <w:pPr>
        <w:tabs>
          <w:tab w:val="left" w:pos="1276"/>
          <w:tab w:val="left" w:pos="4820"/>
          <w:tab w:val="left" w:pos="5103"/>
        </w:tabs>
        <w:rPr>
          <w:bCs/>
          <w:sz w:val="28"/>
          <w:szCs w:val="18"/>
          <w:lang w:val="uk-UA"/>
        </w:rPr>
      </w:pPr>
      <w:r>
        <w:rPr>
          <w:bCs/>
          <w:color w:val="000000"/>
          <w:sz w:val="28"/>
          <w:szCs w:val="18"/>
          <w:lang w:val="uk-UA"/>
        </w:rPr>
        <w:t>26.07.2021</w:t>
      </w:r>
      <w:r w:rsidR="00AB614E" w:rsidRPr="0036553E">
        <w:rPr>
          <w:bCs/>
          <w:color w:val="000000"/>
          <w:sz w:val="28"/>
          <w:szCs w:val="18"/>
          <w:lang w:val="uk-UA"/>
        </w:rPr>
        <w:t xml:space="preserve">                                          м. Глухів</w:t>
      </w:r>
      <w:r w:rsidR="00AB614E" w:rsidRPr="0036553E">
        <w:rPr>
          <w:bCs/>
          <w:color w:val="000000"/>
          <w:sz w:val="28"/>
          <w:szCs w:val="18"/>
          <w:lang w:val="uk-UA"/>
        </w:rPr>
        <w:tab/>
      </w:r>
      <w:r w:rsidR="00AB614E" w:rsidRPr="0036553E">
        <w:rPr>
          <w:bCs/>
          <w:color w:val="000000"/>
          <w:sz w:val="28"/>
          <w:szCs w:val="18"/>
          <w:lang w:val="uk-UA"/>
        </w:rPr>
        <w:tab/>
      </w:r>
      <w:r w:rsidR="00AB614E">
        <w:rPr>
          <w:bCs/>
          <w:color w:val="000000"/>
          <w:sz w:val="28"/>
          <w:szCs w:val="18"/>
          <w:lang w:val="uk-UA"/>
        </w:rPr>
        <w:t xml:space="preserve">              </w:t>
      </w:r>
      <w:r w:rsidR="00FF7DEE">
        <w:rPr>
          <w:bCs/>
          <w:color w:val="000000"/>
          <w:sz w:val="28"/>
          <w:szCs w:val="18"/>
          <w:lang w:val="uk-UA"/>
        </w:rPr>
        <w:t xml:space="preserve"> </w:t>
      </w:r>
      <w:r w:rsidR="00AB614E">
        <w:rPr>
          <w:bCs/>
          <w:color w:val="000000"/>
          <w:sz w:val="28"/>
          <w:szCs w:val="18"/>
          <w:lang w:val="uk-UA"/>
        </w:rPr>
        <w:t xml:space="preserve">№ </w:t>
      </w:r>
      <w:r>
        <w:rPr>
          <w:bCs/>
          <w:color w:val="000000"/>
          <w:sz w:val="28"/>
          <w:szCs w:val="18"/>
          <w:lang w:val="uk-UA"/>
        </w:rPr>
        <w:t>222</w:t>
      </w:r>
      <w:bookmarkStart w:id="0" w:name="_GoBack"/>
      <w:bookmarkEnd w:id="0"/>
    </w:p>
    <w:p w14:paraId="5E4FFAD6" w14:textId="60D3229B" w:rsidR="008B762F" w:rsidRPr="00F25D6C" w:rsidRDefault="008B762F" w:rsidP="008B762F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</w:p>
    <w:p w14:paraId="3D56D03D" w14:textId="77777777" w:rsidR="008B762F" w:rsidRPr="00F25D6C" w:rsidRDefault="008B762F" w:rsidP="008B762F">
      <w:pPr>
        <w:jc w:val="center"/>
        <w:rPr>
          <w:sz w:val="28"/>
          <w:szCs w:val="28"/>
          <w:lang w:val="uk-UA"/>
        </w:rPr>
      </w:pPr>
    </w:p>
    <w:p w14:paraId="467F8E99" w14:textId="77777777" w:rsidR="008B762F" w:rsidRPr="00F25D6C" w:rsidRDefault="008B762F" w:rsidP="008B762F">
      <w:pPr>
        <w:jc w:val="center"/>
        <w:rPr>
          <w:sz w:val="28"/>
          <w:szCs w:val="28"/>
          <w:lang w:val="uk-UA"/>
        </w:rPr>
      </w:pPr>
    </w:p>
    <w:p w14:paraId="40045A00" w14:textId="452D74F2" w:rsidR="006B6534" w:rsidRPr="00F25D6C" w:rsidRDefault="00AB614E" w:rsidP="00A151AE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</w:t>
      </w:r>
      <w:r w:rsidR="00976765">
        <w:rPr>
          <w:b/>
          <w:sz w:val="28"/>
          <w:szCs w:val="28"/>
          <w:lang w:val="uk-UA"/>
        </w:rPr>
        <w:t xml:space="preserve"> міської </w:t>
      </w:r>
      <w:r>
        <w:rPr>
          <w:b/>
          <w:sz w:val="28"/>
          <w:szCs w:val="28"/>
          <w:lang w:val="uk-UA"/>
        </w:rPr>
        <w:t xml:space="preserve"> цільової Програми</w:t>
      </w:r>
      <w:r w:rsidR="008B762F" w:rsidRPr="00F25D6C">
        <w:rPr>
          <w:b/>
          <w:sz w:val="28"/>
          <w:szCs w:val="28"/>
          <w:lang w:val="uk-UA"/>
        </w:rPr>
        <w:t xml:space="preserve"> </w:t>
      </w:r>
      <w:r w:rsidR="00BD60A0" w:rsidRPr="00F25D6C">
        <w:rPr>
          <w:b/>
          <w:sz w:val="28"/>
          <w:szCs w:val="28"/>
          <w:lang w:val="uk-UA"/>
        </w:rPr>
        <w:t>захисту населення і територій від надзвичайних ситуацій техногенного та природного характеру на 20</w:t>
      </w:r>
      <w:r w:rsidR="006C7E73">
        <w:rPr>
          <w:b/>
          <w:sz w:val="28"/>
          <w:szCs w:val="28"/>
          <w:lang w:val="uk-UA"/>
        </w:rPr>
        <w:t>20</w:t>
      </w:r>
      <w:r w:rsidR="00BD60A0" w:rsidRPr="00F25D6C">
        <w:rPr>
          <w:b/>
          <w:sz w:val="28"/>
          <w:szCs w:val="28"/>
          <w:lang w:val="uk-UA"/>
        </w:rPr>
        <w:t>-2021 роки</w:t>
      </w:r>
    </w:p>
    <w:p w14:paraId="01FD833A" w14:textId="77777777" w:rsidR="006B6534" w:rsidRPr="00F25D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14EC8243" w14:textId="583F591E" w:rsidR="007B0AFD" w:rsidRPr="00F25D6C" w:rsidRDefault="00601CA0" w:rsidP="00906C1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 керуючого справами виконавчо</w:t>
      </w:r>
      <w:r w:rsidR="00C547FB">
        <w:rPr>
          <w:sz w:val="28"/>
          <w:szCs w:val="28"/>
          <w:lang w:val="uk-UA"/>
        </w:rPr>
        <w:t xml:space="preserve">го комітету </w:t>
      </w:r>
      <w:r>
        <w:rPr>
          <w:sz w:val="28"/>
          <w:szCs w:val="28"/>
          <w:lang w:val="uk-UA"/>
        </w:rPr>
        <w:t xml:space="preserve">міської </w:t>
      </w:r>
      <w:r w:rsidR="00C547FB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>про внесення змін до</w:t>
      </w:r>
      <w:r w:rsidR="00C4511D" w:rsidRPr="00F25D6C">
        <w:rPr>
          <w:sz w:val="28"/>
          <w:szCs w:val="28"/>
          <w:lang w:val="uk-UA"/>
        </w:rPr>
        <w:t xml:space="preserve"> міської цільової </w:t>
      </w:r>
      <w:r w:rsidR="00BD60A0" w:rsidRPr="00F25D6C">
        <w:rPr>
          <w:sz w:val="28"/>
          <w:szCs w:val="28"/>
          <w:lang w:val="uk-UA"/>
        </w:rPr>
        <w:t xml:space="preserve">Програми </w:t>
      </w:r>
      <w:r w:rsidR="00C4511D" w:rsidRPr="00F25D6C">
        <w:rPr>
          <w:sz w:val="28"/>
          <w:szCs w:val="28"/>
          <w:lang w:val="uk-UA"/>
        </w:rPr>
        <w:t>захисту населення і територій від надзвичайних ситуацій техногенного</w:t>
      </w:r>
      <w:r w:rsidR="00906C17">
        <w:rPr>
          <w:sz w:val="28"/>
          <w:szCs w:val="28"/>
          <w:lang w:val="uk-UA"/>
        </w:rPr>
        <w:t xml:space="preserve"> та природного характеру на 2020</w:t>
      </w:r>
      <w:r w:rsidR="00C4511D" w:rsidRPr="00F25D6C">
        <w:rPr>
          <w:sz w:val="28"/>
          <w:szCs w:val="28"/>
          <w:lang w:val="uk-UA"/>
        </w:rPr>
        <w:t>-2021 роки</w:t>
      </w:r>
      <w:r w:rsidR="00E85211" w:rsidRPr="00F25D6C">
        <w:rPr>
          <w:sz w:val="28"/>
          <w:szCs w:val="28"/>
          <w:lang w:val="uk-UA"/>
        </w:rPr>
        <w:t xml:space="preserve">, </w:t>
      </w:r>
      <w:r w:rsidR="005B4509" w:rsidRPr="00F25D6C">
        <w:rPr>
          <w:sz w:val="28"/>
          <w:szCs w:val="28"/>
          <w:lang w:val="uk-UA"/>
        </w:rPr>
        <w:t xml:space="preserve">керуючись підпунктом 1 пункту «а» статті 27 та частиною </w:t>
      </w:r>
      <w:r w:rsidR="0041239C" w:rsidRPr="00F25D6C">
        <w:rPr>
          <w:sz w:val="28"/>
          <w:szCs w:val="28"/>
          <w:lang w:val="uk-UA"/>
        </w:rPr>
        <w:t>першою</w:t>
      </w:r>
      <w:r w:rsidR="005B4509" w:rsidRPr="00F25D6C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</w:t>
      </w:r>
      <w:r w:rsidR="007B0AFD" w:rsidRPr="00F25D6C"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виконавчий комітет</w:t>
      </w:r>
      <w:r w:rsidR="00976765">
        <w:rPr>
          <w:b/>
          <w:sz w:val="28"/>
          <w:szCs w:val="28"/>
          <w:lang w:val="uk-UA"/>
        </w:rPr>
        <w:t xml:space="preserve"> міської ради</w:t>
      </w:r>
      <w:r>
        <w:rPr>
          <w:b/>
          <w:sz w:val="28"/>
          <w:szCs w:val="28"/>
          <w:lang w:val="uk-UA"/>
        </w:rPr>
        <w:t xml:space="preserve"> ВИРІШИВ</w:t>
      </w:r>
      <w:r w:rsidR="007B0AFD" w:rsidRPr="00F25D6C">
        <w:rPr>
          <w:sz w:val="28"/>
          <w:szCs w:val="28"/>
          <w:lang w:val="uk-UA"/>
        </w:rPr>
        <w:t>:</w:t>
      </w:r>
    </w:p>
    <w:p w14:paraId="504DFE8F" w14:textId="5E2A11B3" w:rsidR="007B0AFD" w:rsidRPr="00F25D6C" w:rsidRDefault="007B0AFD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1.</w:t>
      </w:r>
      <w:r w:rsidR="009B307B" w:rsidRPr="00F25D6C">
        <w:rPr>
          <w:sz w:val="28"/>
          <w:szCs w:val="28"/>
          <w:lang w:val="uk-UA"/>
        </w:rPr>
        <w:tab/>
      </w:r>
      <w:r w:rsidR="00976765">
        <w:rPr>
          <w:sz w:val="28"/>
          <w:szCs w:val="28"/>
          <w:lang w:val="uk-UA"/>
        </w:rPr>
        <w:t>Схвалити зміни</w:t>
      </w:r>
      <w:r w:rsidR="007B7529">
        <w:rPr>
          <w:sz w:val="28"/>
          <w:szCs w:val="28"/>
          <w:lang w:val="uk-UA"/>
        </w:rPr>
        <w:t xml:space="preserve"> міської цільової Програми захисту населення і територій від надзвичайних ситуацій техногенного та природного характеру на 2020-2021 роки, затверджену рішенням</w:t>
      </w:r>
      <w:r w:rsidR="00976765">
        <w:rPr>
          <w:sz w:val="28"/>
          <w:szCs w:val="28"/>
          <w:lang w:val="uk-UA"/>
        </w:rPr>
        <w:t xml:space="preserve"> Глухівської міської ради</w:t>
      </w:r>
      <w:r w:rsidR="007B7529">
        <w:rPr>
          <w:sz w:val="28"/>
          <w:szCs w:val="28"/>
          <w:lang w:val="uk-UA"/>
        </w:rPr>
        <w:t xml:space="preserve"> від 23.12.2019 № 388</w:t>
      </w:r>
      <w:r w:rsidR="00976765">
        <w:rPr>
          <w:sz w:val="28"/>
          <w:szCs w:val="28"/>
          <w:lang w:val="uk-UA"/>
        </w:rPr>
        <w:t xml:space="preserve"> (далі Програма), а саме викласти в новій редакції</w:t>
      </w:r>
      <w:r w:rsidR="007E1D0D">
        <w:rPr>
          <w:sz w:val="28"/>
          <w:szCs w:val="28"/>
          <w:lang w:val="uk-UA"/>
        </w:rPr>
        <w:t>:</w:t>
      </w:r>
    </w:p>
    <w:p w14:paraId="64E0497E" w14:textId="6742602B" w:rsidR="007B7529" w:rsidRDefault="007B7529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9B307B" w:rsidRPr="00F25D6C">
        <w:rPr>
          <w:sz w:val="28"/>
          <w:szCs w:val="28"/>
          <w:lang w:val="uk-UA"/>
        </w:rPr>
        <w:tab/>
      </w:r>
      <w:r w:rsidR="00C5045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ункт 1 підпункт 5</w:t>
      </w:r>
      <w:r w:rsidR="00C5045C">
        <w:rPr>
          <w:sz w:val="28"/>
          <w:szCs w:val="28"/>
          <w:lang w:val="uk-UA"/>
        </w:rPr>
        <w:t xml:space="preserve"> Паспорту </w:t>
      </w:r>
      <w:r w:rsidR="00C5045C" w:rsidRPr="00F25D6C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>«Відділ з питань інформаційної та правоохоронної діяльності апарату міської ради та її виконавчого комітету</w:t>
      </w:r>
      <w:r w:rsidR="00C5045C">
        <w:rPr>
          <w:sz w:val="28"/>
          <w:szCs w:val="28"/>
          <w:lang w:val="uk-UA"/>
        </w:rPr>
        <w:t>, відділ бухгалтерського обліку та звітності апарату міської ради та її виконавчого комітету, фінансове управління міської ради</w:t>
      </w:r>
      <w:r>
        <w:rPr>
          <w:sz w:val="28"/>
          <w:szCs w:val="28"/>
          <w:lang w:val="uk-UA"/>
        </w:rPr>
        <w:t>»</w:t>
      </w:r>
      <w:r w:rsidR="00976765">
        <w:rPr>
          <w:sz w:val="28"/>
          <w:szCs w:val="28"/>
          <w:lang w:val="uk-UA"/>
        </w:rPr>
        <w:t>;</w:t>
      </w:r>
    </w:p>
    <w:p w14:paraId="162F898D" w14:textId="487CE7DF" w:rsidR="007B7529" w:rsidRDefault="007B7529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Pr="00F25D6C">
        <w:rPr>
          <w:sz w:val="28"/>
          <w:szCs w:val="28"/>
          <w:lang w:val="uk-UA"/>
        </w:rPr>
        <w:tab/>
      </w:r>
      <w:r w:rsidR="00C5045C">
        <w:rPr>
          <w:sz w:val="28"/>
          <w:szCs w:val="28"/>
          <w:lang w:val="uk-UA"/>
        </w:rPr>
        <w:t xml:space="preserve">Пункт 1 підпункт 6 Паспорту </w:t>
      </w:r>
      <w:r w:rsidR="00C5045C" w:rsidRPr="00F25D6C">
        <w:rPr>
          <w:sz w:val="28"/>
          <w:szCs w:val="28"/>
          <w:lang w:val="uk-UA"/>
        </w:rPr>
        <w:t xml:space="preserve">Програми </w:t>
      </w:r>
      <w:r w:rsidR="00C547FB">
        <w:rPr>
          <w:sz w:val="28"/>
          <w:szCs w:val="28"/>
          <w:lang w:val="uk-UA"/>
        </w:rPr>
        <w:t>«Відділ з питань інформаційної та правоохоронної діяльності апарату міської ради та її виконавчого комітету, фізичні особи підприємці-утримувачі міських місць масового відпочинку населення на воді відповідно до укладених угод»</w:t>
      </w:r>
      <w:r w:rsidR="00F00574">
        <w:rPr>
          <w:sz w:val="28"/>
          <w:szCs w:val="28"/>
          <w:lang w:val="uk-UA"/>
        </w:rPr>
        <w:t>;</w:t>
      </w:r>
    </w:p>
    <w:p w14:paraId="766801F0" w14:textId="23DAB8F5" w:rsidR="007B7529" w:rsidRDefault="007B7529" w:rsidP="00906C17">
      <w:pPr>
        <w:tabs>
          <w:tab w:val="left" w:pos="1276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Pr="00F25D6C">
        <w:rPr>
          <w:sz w:val="28"/>
          <w:szCs w:val="28"/>
          <w:lang w:val="uk-UA"/>
        </w:rPr>
        <w:tab/>
      </w:r>
      <w:r w:rsidR="00C5045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ункт 8 </w:t>
      </w:r>
      <w:r w:rsidR="00C5045C">
        <w:rPr>
          <w:sz w:val="28"/>
          <w:szCs w:val="28"/>
          <w:lang w:val="uk-UA"/>
        </w:rPr>
        <w:t xml:space="preserve">Паспорту </w:t>
      </w:r>
      <w:r w:rsidR="00C5045C" w:rsidRPr="00F25D6C">
        <w:rPr>
          <w:sz w:val="28"/>
          <w:szCs w:val="28"/>
          <w:lang w:val="uk-UA"/>
        </w:rPr>
        <w:t xml:space="preserve">Програми </w:t>
      </w:r>
      <w:r w:rsidR="00C547FB">
        <w:rPr>
          <w:sz w:val="28"/>
          <w:szCs w:val="28"/>
          <w:lang w:val="uk-UA"/>
        </w:rPr>
        <w:t>«Організацію виконання Програми здійснює</w:t>
      </w:r>
      <w:r w:rsidR="00C547FB" w:rsidRPr="00C547FB">
        <w:rPr>
          <w:sz w:val="28"/>
          <w:szCs w:val="28"/>
          <w:lang w:val="uk-UA"/>
        </w:rPr>
        <w:t xml:space="preserve"> </w:t>
      </w:r>
      <w:r w:rsidR="00C547FB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комітету,</w:t>
      </w:r>
      <w:r w:rsidR="000126ED" w:rsidRPr="000126ED">
        <w:rPr>
          <w:sz w:val="28"/>
          <w:szCs w:val="28"/>
          <w:lang w:val="uk-UA"/>
        </w:rPr>
        <w:t xml:space="preserve"> </w:t>
      </w:r>
      <w:r w:rsidR="000126ED">
        <w:rPr>
          <w:sz w:val="28"/>
          <w:szCs w:val="28"/>
          <w:lang w:val="uk-UA"/>
        </w:rPr>
        <w:t>контроль – постійна</w:t>
      </w:r>
      <w:r w:rsidR="000126ED" w:rsidRPr="00AB614E">
        <w:rPr>
          <w:sz w:val="28"/>
          <w:szCs w:val="28"/>
          <w:lang w:val="uk-UA"/>
        </w:rPr>
        <w:t xml:space="preserve"> </w:t>
      </w:r>
      <w:r w:rsidR="000126ED">
        <w:rPr>
          <w:sz w:val="28"/>
          <w:szCs w:val="28"/>
          <w:lang w:val="uk-UA"/>
        </w:rPr>
        <w:t>комісія</w:t>
      </w:r>
      <w:r w:rsidR="000126ED" w:rsidRPr="00AB614E">
        <w:rPr>
          <w:sz w:val="28"/>
          <w:szCs w:val="28"/>
          <w:lang w:val="uk-UA"/>
        </w:rPr>
        <w:t xml:space="preserve"> міської ради з питань бюджету, фінансів, комунальної власності, інфраструктури та транспорту</w:t>
      </w:r>
      <w:r w:rsidR="000126ED">
        <w:rPr>
          <w:sz w:val="28"/>
          <w:szCs w:val="28"/>
          <w:lang w:val="uk-UA"/>
        </w:rPr>
        <w:t xml:space="preserve"> та керуючий</w:t>
      </w:r>
      <w:r w:rsidR="00C547FB">
        <w:rPr>
          <w:sz w:val="28"/>
          <w:szCs w:val="28"/>
          <w:lang w:val="uk-UA"/>
        </w:rPr>
        <w:t xml:space="preserve"> справами ви</w:t>
      </w:r>
      <w:r w:rsidR="00F00574">
        <w:rPr>
          <w:sz w:val="28"/>
          <w:szCs w:val="28"/>
          <w:lang w:val="uk-UA"/>
        </w:rPr>
        <w:t>конавчого комітету міської ради</w:t>
      </w:r>
      <w:r w:rsidR="00906C17">
        <w:rPr>
          <w:sz w:val="28"/>
          <w:szCs w:val="28"/>
          <w:lang w:val="uk-UA"/>
        </w:rPr>
        <w:t xml:space="preserve"> </w:t>
      </w:r>
      <w:proofErr w:type="spellStart"/>
      <w:r w:rsidR="00F00574">
        <w:rPr>
          <w:sz w:val="28"/>
          <w:szCs w:val="28"/>
          <w:lang w:val="uk-UA"/>
        </w:rPr>
        <w:t>Громак</w:t>
      </w:r>
      <w:proofErr w:type="spellEnd"/>
      <w:r w:rsidR="00F00574">
        <w:rPr>
          <w:sz w:val="28"/>
          <w:szCs w:val="28"/>
          <w:lang w:val="uk-UA"/>
        </w:rPr>
        <w:t xml:space="preserve"> Л.А.;</w:t>
      </w:r>
    </w:p>
    <w:p w14:paraId="3622A613" w14:textId="27DB0699" w:rsidR="00C123B3" w:rsidRDefault="00C123B3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Pr="00F25D6C">
        <w:rPr>
          <w:sz w:val="28"/>
          <w:szCs w:val="28"/>
          <w:lang w:val="uk-UA"/>
        </w:rPr>
        <w:tab/>
      </w:r>
      <w:r w:rsidR="00C5045C">
        <w:rPr>
          <w:sz w:val="28"/>
          <w:szCs w:val="28"/>
          <w:lang w:val="uk-UA"/>
        </w:rPr>
        <w:t>Пункт 1,</w:t>
      </w:r>
      <w:r>
        <w:rPr>
          <w:sz w:val="28"/>
          <w:szCs w:val="28"/>
          <w:lang w:val="uk-UA"/>
        </w:rPr>
        <w:t xml:space="preserve"> </w:t>
      </w:r>
      <w:r w:rsidR="00C5045C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одатку 3 </w:t>
      </w:r>
      <w:r w:rsidR="00894E00" w:rsidRPr="00F25D6C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>«Відділ з питань інформаційної та правоохоронної діяльності апарату міської ради та її виконавчого комітету,</w:t>
      </w:r>
      <w:r w:rsidRPr="00C123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утримувачі місць масового відпочинку населення на водних об’єктах міста відповідно до укладених угод »</w:t>
      </w:r>
    </w:p>
    <w:p w14:paraId="063B53BC" w14:textId="3CDE5AFF" w:rsidR="00C123B3" w:rsidRDefault="00C123B3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 w:rsidRPr="00F25D6C">
        <w:rPr>
          <w:sz w:val="28"/>
          <w:szCs w:val="28"/>
          <w:lang w:val="uk-UA"/>
        </w:rPr>
        <w:tab/>
      </w:r>
      <w:r w:rsidR="00894E00">
        <w:rPr>
          <w:sz w:val="28"/>
          <w:szCs w:val="28"/>
          <w:lang w:val="uk-UA"/>
        </w:rPr>
        <w:t>Пункт 2 підпункти 2.1, 2.2. д</w:t>
      </w:r>
      <w:r>
        <w:rPr>
          <w:sz w:val="28"/>
          <w:szCs w:val="28"/>
          <w:lang w:val="uk-UA"/>
        </w:rPr>
        <w:t xml:space="preserve">одатку 3 </w:t>
      </w:r>
      <w:r w:rsidR="00894E00">
        <w:rPr>
          <w:sz w:val="28"/>
          <w:szCs w:val="28"/>
          <w:lang w:val="uk-UA"/>
        </w:rPr>
        <w:t xml:space="preserve">3 </w:t>
      </w:r>
      <w:r w:rsidR="00894E00" w:rsidRPr="00F25D6C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 xml:space="preserve">«Відділ з питань інформаційної та правоохоронної діяльності апарату міської ради та її виконавчого комітету» </w:t>
      </w:r>
    </w:p>
    <w:p w14:paraId="30F67ACA" w14:textId="77777777" w:rsidR="00FF7DEE" w:rsidRDefault="00FF7DEE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</w:p>
    <w:p w14:paraId="12AC2B51" w14:textId="29159F60" w:rsidR="00C123B3" w:rsidRDefault="00C123B3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6)</w:t>
      </w:r>
      <w:r w:rsidRPr="00F25D6C">
        <w:rPr>
          <w:sz w:val="28"/>
          <w:szCs w:val="28"/>
          <w:lang w:val="uk-UA"/>
        </w:rPr>
        <w:tab/>
      </w:r>
      <w:r w:rsidR="00894E00">
        <w:rPr>
          <w:sz w:val="28"/>
          <w:szCs w:val="28"/>
          <w:lang w:val="uk-UA"/>
        </w:rPr>
        <w:t>Пункт 3 підпункти 3.1. д</w:t>
      </w:r>
      <w:r>
        <w:rPr>
          <w:sz w:val="28"/>
          <w:szCs w:val="28"/>
          <w:lang w:val="uk-UA"/>
        </w:rPr>
        <w:t xml:space="preserve">одатку </w:t>
      </w:r>
      <w:r w:rsidR="00894E00" w:rsidRPr="00F25D6C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 xml:space="preserve">«Відділ з питань інформаційної та правоохоронної діяльності апарату міської ради та її виконавчого комітету» </w:t>
      </w:r>
    </w:p>
    <w:p w14:paraId="0EF5E974" w14:textId="6096FCE4" w:rsidR="007E1D0D" w:rsidRDefault="007E1D0D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C39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Розділ 3 « Визначення мети Програми»</w:t>
      </w:r>
      <w:r w:rsidR="001B66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зв’язку з розширенням території дії Програми на всі населені пункти Глухівської міської ради, викласти у такій редакції:</w:t>
      </w:r>
    </w:p>
    <w:p w14:paraId="497DE522" w14:textId="7C535BBE" w:rsidR="007E1D0D" w:rsidRDefault="007E1D0D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«Визначення мети Програми: удосконалення міської ланки територіальної підсистеми цивільного захисту та створення ефективних сил  цивільного захисту для зменшення ризику виникнення надзвичайних ситуацій  досягнення гарантованого рівня за</w:t>
      </w:r>
      <w:r w:rsidR="001B66D6">
        <w:rPr>
          <w:sz w:val="28"/>
          <w:szCs w:val="28"/>
          <w:lang w:val="uk-UA"/>
        </w:rPr>
        <w:t>хисту населення і території Глухівської міської ради»</w:t>
      </w:r>
    </w:p>
    <w:p w14:paraId="72415F98" w14:textId="5B2B171C" w:rsidR="00C123B3" w:rsidRDefault="007E1D0D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123B3">
        <w:rPr>
          <w:sz w:val="28"/>
          <w:szCs w:val="28"/>
          <w:lang w:val="uk-UA"/>
        </w:rPr>
        <w:t>.</w:t>
      </w:r>
      <w:r w:rsidR="00F00574">
        <w:rPr>
          <w:sz w:val="28"/>
          <w:szCs w:val="28"/>
          <w:lang w:val="uk-UA"/>
        </w:rPr>
        <w:t xml:space="preserve"> Схвалені зміни до Програми внести на розгляд сесії міської ради</w:t>
      </w:r>
      <w:r w:rsidR="00C123B3">
        <w:rPr>
          <w:sz w:val="28"/>
          <w:szCs w:val="28"/>
          <w:lang w:val="uk-UA"/>
        </w:rPr>
        <w:t>.</w:t>
      </w:r>
    </w:p>
    <w:p w14:paraId="31B1A722" w14:textId="08F00C12" w:rsidR="00BD6280" w:rsidRPr="00AB614E" w:rsidRDefault="007E1D0D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D6280" w:rsidRPr="00AB614E">
        <w:rPr>
          <w:sz w:val="28"/>
          <w:szCs w:val="28"/>
          <w:lang w:val="uk-UA"/>
        </w:rPr>
        <w:t>.</w:t>
      </w:r>
      <w:r w:rsidR="000126ED">
        <w:rPr>
          <w:sz w:val="28"/>
          <w:szCs w:val="28"/>
          <w:lang w:val="uk-UA"/>
        </w:rPr>
        <w:t xml:space="preserve"> </w:t>
      </w:r>
      <w:r w:rsidR="00F00574">
        <w:rPr>
          <w:sz w:val="28"/>
          <w:szCs w:val="28"/>
          <w:lang w:val="uk-UA"/>
        </w:rPr>
        <w:t>Організацію виконання цього рішення покласти на відділ</w:t>
      </w:r>
      <w:r w:rsidR="00C7279E" w:rsidRPr="00AB614E">
        <w:rPr>
          <w:sz w:val="28"/>
          <w:szCs w:val="28"/>
          <w:lang w:val="uk-UA"/>
        </w:rPr>
        <w:t xml:space="preserve"> з питань інформаційної та правоохоронної діяльності апар</w:t>
      </w:r>
      <w:r w:rsidR="000126ED">
        <w:rPr>
          <w:sz w:val="28"/>
          <w:szCs w:val="28"/>
          <w:lang w:val="uk-UA"/>
        </w:rPr>
        <w:t>а</w:t>
      </w:r>
      <w:r w:rsidR="00C7279E" w:rsidRPr="00AB614E">
        <w:rPr>
          <w:sz w:val="28"/>
          <w:szCs w:val="28"/>
          <w:lang w:val="uk-UA"/>
        </w:rPr>
        <w:t>ту міської ради та її виконавчого комітету (</w:t>
      </w:r>
      <w:r w:rsidR="000126ED">
        <w:rPr>
          <w:sz w:val="28"/>
          <w:szCs w:val="28"/>
          <w:lang w:val="uk-UA"/>
        </w:rPr>
        <w:t xml:space="preserve">начальник – </w:t>
      </w:r>
      <w:proofErr w:type="spellStart"/>
      <w:r w:rsidR="00C7279E" w:rsidRPr="00AB614E">
        <w:rPr>
          <w:sz w:val="28"/>
          <w:szCs w:val="28"/>
          <w:lang w:val="uk-UA"/>
        </w:rPr>
        <w:t>Балицька</w:t>
      </w:r>
      <w:proofErr w:type="spellEnd"/>
      <w:r w:rsidR="00C7279E" w:rsidRPr="00AB614E">
        <w:rPr>
          <w:sz w:val="28"/>
          <w:szCs w:val="28"/>
          <w:lang w:val="uk-UA"/>
        </w:rPr>
        <w:t xml:space="preserve"> М.О</w:t>
      </w:r>
      <w:r w:rsidR="00BD6280" w:rsidRPr="00AB614E">
        <w:rPr>
          <w:sz w:val="28"/>
          <w:szCs w:val="28"/>
          <w:lang w:val="uk-UA"/>
        </w:rPr>
        <w:t>.)</w:t>
      </w:r>
      <w:r w:rsidR="000F3CC7" w:rsidRPr="00AB614E">
        <w:rPr>
          <w:sz w:val="28"/>
          <w:szCs w:val="28"/>
          <w:lang w:val="uk-UA"/>
        </w:rPr>
        <w:t>.</w:t>
      </w:r>
    </w:p>
    <w:p w14:paraId="70BC646D" w14:textId="6C130E9F" w:rsidR="00AB614E" w:rsidRPr="00AB614E" w:rsidRDefault="007E1D0D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B0AFD" w:rsidRPr="00AB614E">
        <w:rPr>
          <w:sz w:val="28"/>
          <w:szCs w:val="28"/>
          <w:lang w:val="uk-UA"/>
        </w:rPr>
        <w:t>.</w:t>
      </w:r>
      <w:r w:rsidR="009B307B" w:rsidRPr="00AB614E">
        <w:rPr>
          <w:sz w:val="28"/>
          <w:szCs w:val="28"/>
          <w:lang w:val="uk-UA"/>
        </w:rPr>
        <w:tab/>
      </w:r>
      <w:r w:rsidR="0001558B" w:rsidRPr="00AB614E">
        <w:rPr>
          <w:sz w:val="28"/>
          <w:szCs w:val="28"/>
          <w:lang w:val="uk-UA"/>
        </w:rPr>
        <w:t>Контроль</w:t>
      </w:r>
      <w:r w:rsidR="0087520C" w:rsidRPr="00AB614E">
        <w:rPr>
          <w:sz w:val="28"/>
          <w:szCs w:val="28"/>
          <w:lang w:val="uk-UA"/>
        </w:rPr>
        <w:t xml:space="preserve"> за виконанням цього рішення покласти на </w:t>
      </w:r>
      <w:r w:rsidR="00F00574">
        <w:rPr>
          <w:sz w:val="28"/>
          <w:szCs w:val="28"/>
          <w:lang w:val="uk-UA"/>
        </w:rPr>
        <w:t xml:space="preserve">керуючого справами виконавчого комітету міської ради </w:t>
      </w:r>
      <w:proofErr w:type="spellStart"/>
      <w:r w:rsidR="00F00574">
        <w:rPr>
          <w:sz w:val="28"/>
          <w:szCs w:val="28"/>
          <w:lang w:val="uk-UA"/>
        </w:rPr>
        <w:t>Громак</w:t>
      </w:r>
      <w:proofErr w:type="spellEnd"/>
      <w:r w:rsidR="00F00574">
        <w:rPr>
          <w:sz w:val="28"/>
          <w:szCs w:val="28"/>
          <w:lang w:val="uk-UA"/>
        </w:rPr>
        <w:t xml:space="preserve"> Л.А.</w:t>
      </w:r>
    </w:p>
    <w:p w14:paraId="07658CEF" w14:textId="2DD21D57" w:rsidR="0001558B" w:rsidRPr="00C5045C" w:rsidRDefault="0001558B" w:rsidP="00906C17">
      <w:pPr>
        <w:tabs>
          <w:tab w:val="left" w:pos="1276"/>
        </w:tabs>
        <w:ind w:firstLine="709"/>
        <w:jc w:val="both"/>
        <w:rPr>
          <w:color w:val="FF0000"/>
          <w:sz w:val="28"/>
          <w:szCs w:val="28"/>
          <w:lang w:val="uk-UA"/>
        </w:rPr>
      </w:pPr>
    </w:p>
    <w:p w14:paraId="6C896312" w14:textId="77777777" w:rsidR="006B6534" w:rsidRPr="00F25D6C" w:rsidRDefault="006B6534" w:rsidP="00906C17">
      <w:pPr>
        <w:tabs>
          <w:tab w:val="left" w:pos="7020"/>
        </w:tabs>
        <w:ind w:firstLine="709"/>
        <w:rPr>
          <w:sz w:val="28"/>
          <w:szCs w:val="28"/>
          <w:lang w:val="uk-UA"/>
        </w:rPr>
      </w:pPr>
    </w:p>
    <w:p w14:paraId="44D1CBB4" w14:textId="066590ED" w:rsidR="00966D64" w:rsidRPr="00F25D6C" w:rsidRDefault="00894E00" w:rsidP="00906C17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6B6534" w:rsidRPr="00F25D6C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ий</w:t>
      </w:r>
      <w:r w:rsidR="006B6534" w:rsidRPr="00F25D6C">
        <w:rPr>
          <w:b/>
          <w:sz w:val="28"/>
          <w:szCs w:val="28"/>
          <w:lang w:val="uk-UA"/>
        </w:rPr>
        <w:t xml:space="preserve"> голов</w:t>
      </w:r>
      <w:r>
        <w:rPr>
          <w:b/>
          <w:sz w:val="28"/>
          <w:szCs w:val="28"/>
          <w:lang w:val="uk-UA"/>
        </w:rPr>
        <w:t>а</w:t>
      </w:r>
      <w:r w:rsidR="006B6534" w:rsidRPr="00F25D6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Надія ВАЙЛО</w:t>
      </w:r>
      <w:r w:rsidR="00344021" w:rsidRPr="00F25D6C">
        <w:rPr>
          <w:sz w:val="28"/>
          <w:szCs w:val="28"/>
          <w:lang w:val="uk-UA"/>
        </w:rPr>
        <w:t xml:space="preserve"> </w:t>
      </w:r>
    </w:p>
    <w:sectPr w:rsidR="00966D64" w:rsidRPr="00F25D6C" w:rsidSect="00FF7DEE">
      <w:pgSz w:w="11906" w:h="16838"/>
      <w:pgMar w:top="851" w:right="566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C364C"/>
    <w:multiLevelType w:val="hybridMultilevel"/>
    <w:tmpl w:val="4844CA60"/>
    <w:lvl w:ilvl="0" w:tplc="1F0A3BD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11"/>
  </w:num>
  <w:num w:numId="8">
    <w:abstractNumId w:val="10"/>
  </w:num>
  <w:num w:numId="9">
    <w:abstractNumId w:val="6"/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126ED"/>
    <w:rsid w:val="0001314A"/>
    <w:rsid w:val="0001558B"/>
    <w:rsid w:val="00050DCE"/>
    <w:rsid w:val="00056E0E"/>
    <w:rsid w:val="000767E1"/>
    <w:rsid w:val="000B0182"/>
    <w:rsid w:val="000B37EE"/>
    <w:rsid w:val="000C6311"/>
    <w:rsid w:val="000D77CD"/>
    <w:rsid w:val="000F3CC7"/>
    <w:rsid w:val="00105E69"/>
    <w:rsid w:val="00120BCA"/>
    <w:rsid w:val="001248F8"/>
    <w:rsid w:val="001329CB"/>
    <w:rsid w:val="00153D93"/>
    <w:rsid w:val="00177884"/>
    <w:rsid w:val="00183BC2"/>
    <w:rsid w:val="00184ED0"/>
    <w:rsid w:val="00192B09"/>
    <w:rsid w:val="001B17F2"/>
    <w:rsid w:val="001B66D6"/>
    <w:rsid w:val="00204043"/>
    <w:rsid w:val="00246E4C"/>
    <w:rsid w:val="00246FD2"/>
    <w:rsid w:val="002A2F7D"/>
    <w:rsid w:val="002E1F2E"/>
    <w:rsid w:val="002F689E"/>
    <w:rsid w:val="00307DED"/>
    <w:rsid w:val="0031309E"/>
    <w:rsid w:val="00324447"/>
    <w:rsid w:val="003338FD"/>
    <w:rsid w:val="00336114"/>
    <w:rsid w:val="00344021"/>
    <w:rsid w:val="003527A5"/>
    <w:rsid w:val="003B69F0"/>
    <w:rsid w:val="003C121F"/>
    <w:rsid w:val="003F43E8"/>
    <w:rsid w:val="0041239C"/>
    <w:rsid w:val="004126CA"/>
    <w:rsid w:val="00417550"/>
    <w:rsid w:val="00436E4D"/>
    <w:rsid w:val="004441BD"/>
    <w:rsid w:val="0046242C"/>
    <w:rsid w:val="004634F9"/>
    <w:rsid w:val="0046695B"/>
    <w:rsid w:val="0048493F"/>
    <w:rsid w:val="00490D5A"/>
    <w:rsid w:val="00490FB9"/>
    <w:rsid w:val="004A6B17"/>
    <w:rsid w:val="004E3A3F"/>
    <w:rsid w:val="00501C9C"/>
    <w:rsid w:val="00521305"/>
    <w:rsid w:val="005315B4"/>
    <w:rsid w:val="005443B3"/>
    <w:rsid w:val="005A2354"/>
    <w:rsid w:val="005B4509"/>
    <w:rsid w:val="005C78AE"/>
    <w:rsid w:val="005D6C58"/>
    <w:rsid w:val="00601CA0"/>
    <w:rsid w:val="00614212"/>
    <w:rsid w:val="006650E2"/>
    <w:rsid w:val="006974FE"/>
    <w:rsid w:val="006B6534"/>
    <w:rsid w:val="006C7E73"/>
    <w:rsid w:val="007004EE"/>
    <w:rsid w:val="00726B1F"/>
    <w:rsid w:val="007517C2"/>
    <w:rsid w:val="0075225B"/>
    <w:rsid w:val="00752EBE"/>
    <w:rsid w:val="00764F7F"/>
    <w:rsid w:val="0076785E"/>
    <w:rsid w:val="007947E8"/>
    <w:rsid w:val="00794D5C"/>
    <w:rsid w:val="007B0AFD"/>
    <w:rsid w:val="007B7529"/>
    <w:rsid w:val="007D4D21"/>
    <w:rsid w:val="007E05CB"/>
    <w:rsid w:val="007E1D0D"/>
    <w:rsid w:val="00853A8E"/>
    <w:rsid w:val="0087520C"/>
    <w:rsid w:val="00891F05"/>
    <w:rsid w:val="00894E00"/>
    <w:rsid w:val="008A2FF9"/>
    <w:rsid w:val="008B3030"/>
    <w:rsid w:val="008B762F"/>
    <w:rsid w:val="008D6AE0"/>
    <w:rsid w:val="008E1DA7"/>
    <w:rsid w:val="00906C17"/>
    <w:rsid w:val="009140D8"/>
    <w:rsid w:val="00941E7B"/>
    <w:rsid w:val="00966D64"/>
    <w:rsid w:val="00976765"/>
    <w:rsid w:val="00990CC2"/>
    <w:rsid w:val="0099481F"/>
    <w:rsid w:val="009B307B"/>
    <w:rsid w:val="009B3A66"/>
    <w:rsid w:val="009D2C23"/>
    <w:rsid w:val="009F70DB"/>
    <w:rsid w:val="00A0730D"/>
    <w:rsid w:val="00A151AE"/>
    <w:rsid w:val="00A300FE"/>
    <w:rsid w:val="00A44499"/>
    <w:rsid w:val="00A60283"/>
    <w:rsid w:val="00A71E94"/>
    <w:rsid w:val="00AB1BDB"/>
    <w:rsid w:val="00AB5DD8"/>
    <w:rsid w:val="00AB614E"/>
    <w:rsid w:val="00AD0C3B"/>
    <w:rsid w:val="00B45DDE"/>
    <w:rsid w:val="00B56E32"/>
    <w:rsid w:val="00B70C12"/>
    <w:rsid w:val="00B95455"/>
    <w:rsid w:val="00BD60A0"/>
    <w:rsid w:val="00BD6280"/>
    <w:rsid w:val="00BD7035"/>
    <w:rsid w:val="00BE751E"/>
    <w:rsid w:val="00C123B3"/>
    <w:rsid w:val="00C2688E"/>
    <w:rsid w:val="00C4511D"/>
    <w:rsid w:val="00C5045C"/>
    <w:rsid w:val="00C547FB"/>
    <w:rsid w:val="00C7279E"/>
    <w:rsid w:val="00C9255E"/>
    <w:rsid w:val="00C95BB8"/>
    <w:rsid w:val="00C95C84"/>
    <w:rsid w:val="00CA3082"/>
    <w:rsid w:val="00CB765D"/>
    <w:rsid w:val="00CC4839"/>
    <w:rsid w:val="00D1187D"/>
    <w:rsid w:val="00D149AC"/>
    <w:rsid w:val="00D32565"/>
    <w:rsid w:val="00D54E8A"/>
    <w:rsid w:val="00DA62C6"/>
    <w:rsid w:val="00DA7AA0"/>
    <w:rsid w:val="00DB7345"/>
    <w:rsid w:val="00DE4BAA"/>
    <w:rsid w:val="00DE724A"/>
    <w:rsid w:val="00E17442"/>
    <w:rsid w:val="00E21D59"/>
    <w:rsid w:val="00E23A7F"/>
    <w:rsid w:val="00E61345"/>
    <w:rsid w:val="00E85211"/>
    <w:rsid w:val="00EA3FA2"/>
    <w:rsid w:val="00EB302C"/>
    <w:rsid w:val="00EB508B"/>
    <w:rsid w:val="00ED687A"/>
    <w:rsid w:val="00EE0743"/>
    <w:rsid w:val="00EE5B1E"/>
    <w:rsid w:val="00F00574"/>
    <w:rsid w:val="00F063AA"/>
    <w:rsid w:val="00F065E0"/>
    <w:rsid w:val="00F25D6C"/>
    <w:rsid w:val="00F7064F"/>
    <w:rsid w:val="00FA3A37"/>
    <w:rsid w:val="00FA4B37"/>
    <w:rsid w:val="00FA7504"/>
    <w:rsid w:val="00FB6CAF"/>
    <w:rsid w:val="00FC39BD"/>
    <w:rsid w:val="00FF1CD7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D8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о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ой текст с от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и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ой текст 3 Знак"/>
    <w:basedOn w:val="a0"/>
    <w:link w:val="32"/>
    <w:rsid w:val="00F25D6C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о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ой текст с от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и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ой текст 3 Знак"/>
    <w:basedOn w:val="a0"/>
    <w:link w:val="32"/>
    <w:rsid w:val="00F25D6C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CWER.ws/blog/punsh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Пархоменко Р.</dc:creator>
  <cp:lastModifiedBy>Контора</cp:lastModifiedBy>
  <cp:revision>10</cp:revision>
  <cp:lastPrinted>2021-07-15T11:19:00Z</cp:lastPrinted>
  <dcterms:created xsi:type="dcterms:W3CDTF">2021-07-15T10:25:00Z</dcterms:created>
  <dcterms:modified xsi:type="dcterms:W3CDTF">2021-07-29T14:18:00Z</dcterms:modified>
</cp:coreProperties>
</file>