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7E121E27" w:rsidR="006506EB" w:rsidRPr="009E2435" w:rsidRDefault="00990E73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6506EB" w:rsidRPr="009E2435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11ED73EE" w14:textId="77777777" w:rsidR="00762B20" w:rsidRPr="00990E73" w:rsidRDefault="00762B20" w:rsidP="006506EB">
      <w:pPr>
        <w:pStyle w:val="a5"/>
        <w:jc w:val="center"/>
        <w:rPr>
          <w:b/>
          <w:sz w:val="28"/>
          <w:szCs w:val="32"/>
          <w:lang w:val="uk-UA"/>
        </w:rPr>
      </w:pPr>
    </w:p>
    <w:p w14:paraId="60379AAE" w14:textId="7775EDEE" w:rsidR="00917FA8" w:rsidRPr="0045404F" w:rsidRDefault="00917FA8" w:rsidP="00917FA8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78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0E5849D5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1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2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r w:rsidR="00563771" w:rsidRPr="008717AC">
        <w:rPr>
          <w:b/>
          <w:sz w:val="28"/>
          <w:szCs w:val="28"/>
          <w:lang w:val="uk-UA"/>
        </w:rPr>
        <w:t>Глухівський водоканал</w:t>
      </w:r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2"/>
      <w:r w:rsidR="00ED18FA" w:rsidRPr="00665864">
        <w:rPr>
          <w:b/>
          <w:sz w:val="28"/>
          <w:szCs w:val="28"/>
          <w:lang w:val="uk-UA"/>
        </w:rPr>
        <w:t>на 202</w:t>
      </w:r>
      <w:r w:rsidR="001541C8">
        <w:rPr>
          <w:b/>
          <w:sz w:val="28"/>
          <w:szCs w:val="28"/>
          <w:lang w:val="uk-UA"/>
        </w:rPr>
        <w:t>4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1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36919E64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1541C8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6B18D5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6B18D5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>статті 2</w:t>
      </w:r>
      <w:r w:rsidR="006B18D5">
        <w:rPr>
          <w:sz w:val="28"/>
          <w:szCs w:val="28"/>
          <w:lang w:val="uk-UA"/>
        </w:rPr>
        <w:t>6</w:t>
      </w:r>
      <w:r w:rsidR="001541C8" w:rsidRPr="00610611">
        <w:rPr>
          <w:sz w:val="28"/>
          <w:szCs w:val="28"/>
          <w:lang w:val="uk-UA"/>
        </w:rPr>
        <w:t xml:space="preserve"> та частиною </w:t>
      </w:r>
      <w:r w:rsidR="006B18D5">
        <w:rPr>
          <w:sz w:val="28"/>
          <w:szCs w:val="28"/>
          <w:lang w:val="uk-UA"/>
        </w:rPr>
        <w:t xml:space="preserve">першою 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14C3CEF7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762B20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4B26308E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r w:rsidR="00563771" w:rsidRPr="00563771">
        <w:rPr>
          <w:sz w:val="28"/>
          <w:szCs w:val="28"/>
          <w:lang w:val="uk-UA"/>
        </w:rPr>
        <w:t>Глухівський водоканал</w:t>
      </w:r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ED18FA" w:rsidRPr="00665864">
        <w:rPr>
          <w:sz w:val="28"/>
          <w:szCs w:val="28"/>
          <w:lang w:val="uk-UA"/>
        </w:rPr>
        <w:t>директор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r w:rsidR="00563771">
        <w:rPr>
          <w:sz w:val="28"/>
          <w:szCs w:val="28"/>
          <w:lang w:val="uk-UA"/>
        </w:rPr>
        <w:t>Зелюкін М.В</w:t>
      </w:r>
      <w:r w:rsidR="006D2CFD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r w:rsidR="00762B20">
        <w:rPr>
          <w:sz w:val="28"/>
          <w:szCs w:val="28"/>
          <w:lang w:val="uk-UA"/>
        </w:rPr>
        <w:t>Стороженко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738A9CE5" w:rsidR="00D37A26" w:rsidRPr="00665864" w:rsidRDefault="00563771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D664F2">
        <w:rPr>
          <w:sz w:val="28"/>
          <w:szCs w:val="28"/>
          <w:lang w:val="uk-UA"/>
        </w:rPr>
        <w:t xml:space="preserve"> 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057B34AC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r w:rsidR="00563771" w:rsidRPr="00563771">
        <w:rPr>
          <w:b/>
          <w:sz w:val="32"/>
          <w:szCs w:val="32"/>
          <w:lang w:val="uk-UA"/>
        </w:rPr>
        <w:t>Глухівський водоканал</w:t>
      </w:r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FF7D95">
        <w:rPr>
          <w:b/>
          <w:sz w:val="32"/>
          <w:szCs w:val="32"/>
          <w:lang w:val="uk-UA"/>
        </w:rPr>
        <w:t>4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5076CEF4" w14:textId="77777777" w:rsidR="00563771" w:rsidRPr="00665864" w:rsidRDefault="00563771" w:rsidP="00563771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78EE3E27" w14:textId="77777777" w:rsidR="00563771" w:rsidRPr="00665864" w:rsidRDefault="00563771" w:rsidP="0056377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563771" w:rsidRPr="00665864" w14:paraId="2C74C592" w14:textId="77777777" w:rsidTr="003327F0">
        <w:tc>
          <w:tcPr>
            <w:tcW w:w="468" w:type="dxa"/>
            <w:shd w:val="clear" w:color="auto" w:fill="auto"/>
          </w:tcPr>
          <w:p w14:paraId="66D3645D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56BE29E9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85ABF96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63771" w:rsidRPr="00917FA8" w14:paraId="59E10633" w14:textId="77777777" w:rsidTr="003327F0">
        <w:tc>
          <w:tcPr>
            <w:tcW w:w="468" w:type="dxa"/>
            <w:shd w:val="clear" w:color="auto" w:fill="auto"/>
          </w:tcPr>
          <w:p w14:paraId="16CC30FB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D6D7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61BEC9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90641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8.08.2024</w:t>
            </w:r>
            <w:r w:rsidRPr="00E752DC">
              <w:rPr>
                <w:sz w:val="28"/>
                <w:szCs w:val="28"/>
                <w:lang w:val="uk-UA"/>
              </w:rPr>
              <w:t xml:space="preserve"> № </w:t>
            </w:r>
            <w:r>
              <w:rPr>
                <w:sz w:val="28"/>
                <w:szCs w:val="28"/>
                <w:lang w:val="uk-UA"/>
              </w:rPr>
              <w:t>102-ОД «Про розробку проє</w:t>
            </w:r>
            <w:r w:rsidRPr="00BC7854">
              <w:rPr>
                <w:sz w:val="28"/>
                <w:szCs w:val="28"/>
                <w:lang w:val="uk-UA"/>
              </w:rPr>
              <w:t xml:space="preserve">кту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>
              <w:rPr>
                <w:sz w:val="28"/>
                <w:szCs w:val="28"/>
                <w:lang w:val="uk-UA"/>
              </w:rPr>
              <w:t>2024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563771" w:rsidRPr="00665864" w14:paraId="7DEDA6AB" w14:textId="77777777" w:rsidTr="003327F0">
        <w:tc>
          <w:tcPr>
            <w:tcW w:w="468" w:type="dxa"/>
            <w:shd w:val="clear" w:color="auto" w:fill="auto"/>
          </w:tcPr>
          <w:p w14:paraId="28B7C2FF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2CC07CC4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6F7F33A8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563771" w:rsidRPr="00665864" w14:paraId="1D8F5C31" w14:textId="77777777" w:rsidTr="003327F0">
        <w:tc>
          <w:tcPr>
            <w:tcW w:w="468" w:type="dxa"/>
            <w:shd w:val="clear" w:color="auto" w:fill="auto"/>
          </w:tcPr>
          <w:p w14:paraId="211FEB07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60883D96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65AF9FB9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563771" w:rsidRPr="00665864" w14:paraId="74FD5EC0" w14:textId="77777777" w:rsidTr="003327F0">
        <w:tc>
          <w:tcPr>
            <w:tcW w:w="468" w:type="dxa"/>
            <w:shd w:val="clear" w:color="auto" w:fill="auto"/>
          </w:tcPr>
          <w:p w14:paraId="1FD0916E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1F67E355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6F88FA75" w14:textId="77777777" w:rsidR="00563771" w:rsidRPr="00665864" w:rsidRDefault="00563771" w:rsidP="003327F0">
            <w:pPr>
              <w:jc w:val="center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563771" w:rsidRPr="00665864" w14:paraId="134A577D" w14:textId="77777777" w:rsidTr="003327F0">
        <w:tc>
          <w:tcPr>
            <w:tcW w:w="468" w:type="dxa"/>
            <w:shd w:val="clear" w:color="auto" w:fill="auto"/>
          </w:tcPr>
          <w:p w14:paraId="3728DC85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35A09C08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6D8E9DD8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63771" w:rsidRPr="00665864" w14:paraId="26DFBE9F" w14:textId="77777777" w:rsidTr="003327F0">
        <w:tc>
          <w:tcPr>
            <w:tcW w:w="468" w:type="dxa"/>
            <w:shd w:val="clear" w:color="auto" w:fill="auto"/>
          </w:tcPr>
          <w:p w14:paraId="260B1F2B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13B77669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0046600F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563771" w:rsidRPr="00665864" w14:paraId="279E0AF0" w14:textId="77777777" w:rsidTr="003327F0">
        <w:tc>
          <w:tcPr>
            <w:tcW w:w="468" w:type="dxa"/>
            <w:shd w:val="clear" w:color="auto" w:fill="auto"/>
          </w:tcPr>
          <w:p w14:paraId="70A0A2D1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5D9317F9" w14:textId="77777777" w:rsidR="00563771" w:rsidRPr="00665864" w:rsidRDefault="00563771" w:rsidP="003327F0">
            <w:pPr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6F0B8299" w14:textId="77777777" w:rsidR="00563771" w:rsidRPr="00665864" w:rsidRDefault="00563771" w:rsidP="003327F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,0 </w:t>
            </w:r>
            <w:r>
              <w:rPr>
                <w:bCs/>
                <w:sz w:val="28"/>
                <w:szCs w:val="28"/>
                <w:lang w:val="uk-UA"/>
              </w:rPr>
              <w:t>млн</w:t>
            </w:r>
            <w:r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</w:tc>
      </w:tr>
    </w:tbl>
    <w:p w14:paraId="75166DA1" w14:textId="77777777" w:rsidR="00563771" w:rsidRPr="00665864" w:rsidRDefault="00563771" w:rsidP="00563771">
      <w:pPr>
        <w:jc w:val="center"/>
        <w:rPr>
          <w:b/>
          <w:bCs/>
          <w:sz w:val="28"/>
          <w:szCs w:val="28"/>
          <w:lang w:val="uk-UA"/>
        </w:rPr>
      </w:pPr>
    </w:p>
    <w:p w14:paraId="7878AE86" w14:textId="77777777" w:rsidR="00563771" w:rsidRPr="00665864" w:rsidRDefault="00563771" w:rsidP="0056377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48CC4064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5ECF23F4" w14:textId="77777777" w:rsidR="00563771" w:rsidRPr="00364E96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4BA3297F" w14:textId="77777777" w:rsidR="00563771" w:rsidRDefault="00563771" w:rsidP="00563771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4D7BCF8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8</w:t>
      </w:r>
      <w:r w:rsidRPr="006658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2024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14:paraId="21D4E7C0" w14:textId="77777777" w:rsidR="00563771" w:rsidRPr="00E143E8" w:rsidRDefault="00563771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14:paraId="7FCB80B2" w14:textId="77777777" w:rsidR="00563771" w:rsidRPr="00665864" w:rsidRDefault="00563771" w:rsidP="00563771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3D152599" w14:textId="77777777" w:rsidR="00563771" w:rsidRPr="00665864" w:rsidRDefault="00563771" w:rsidP="00563771">
      <w:pPr>
        <w:pStyle w:val="a8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>, оновленню виробничих потужностей, технічної бази, забезпеченню повного і своєчасного внесення платежів до бюджету.</w:t>
      </w:r>
    </w:p>
    <w:p w14:paraId="6F503F03" w14:textId="77777777" w:rsidR="00563771" w:rsidRPr="00665864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14:paraId="748E4D86" w14:textId="77777777" w:rsidR="00563771" w:rsidRPr="00665864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>
        <w:rPr>
          <w:spacing w:val="-2"/>
          <w:sz w:val="28"/>
          <w:szCs w:val="28"/>
          <w:lang w:val="uk-UA"/>
        </w:rPr>
        <w:t>виконання робіт по об’єкту «</w:t>
      </w:r>
      <w:r w:rsidRPr="004A4E85">
        <w:rPr>
          <w:spacing w:val="-2"/>
          <w:sz w:val="28"/>
          <w:szCs w:val="28"/>
          <w:lang w:val="uk-UA"/>
        </w:rPr>
        <w:t>Реконструкція водоводу по вул. Пивоварова (від вул. Ломоносова до вул. Пивоварова, 1) в м. Глухові Сумської області»</w:t>
      </w:r>
      <w:r>
        <w:rPr>
          <w:spacing w:val="-2"/>
          <w:sz w:val="28"/>
          <w:szCs w:val="28"/>
          <w:lang w:val="uk-UA"/>
        </w:rPr>
        <w:t>.</w:t>
      </w:r>
    </w:p>
    <w:p w14:paraId="1240FC3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</w:p>
    <w:p w14:paraId="6218075E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14:paraId="4EDF8EFE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Головною метою Програми є забезпечення надійного та безперебійного функціонування </w:t>
      </w:r>
      <w:r>
        <w:rPr>
          <w:sz w:val="28"/>
          <w:szCs w:val="28"/>
          <w:lang w:val="uk-UA"/>
        </w:rPr>
        <w:t>Водоканалу, у частині постачання питної води населенню міста Глухова</w:t>
      </w:r>
      <w:r w:rsidRPr="00665864">
        <w:rPr>
          <w:lang w:val="uk-UA" w:eastAsia="uk-UA"/>
        </w:rPr>
        <w:t>.</w:t>
      </w:r>
    </w:p>
    <w:p w14:paraId="04DB2FA3" w14:textId="77777777" w:rsidR="00563771" w:rsidRDefault="00563771" w:rsidP="00563771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717D8B0D" w14:textId="77777777" w:rsidR="00563771" w:rsidRPr="00665864" w:rsidRDefault="00563771" w:rsidP="00563771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14:paraId="784C5753" w14:textId="77777777" w:rsidR="00563771" w:rsidRPr="00665864" w:rsidRDefault="00563771" w:rsidP="00563771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>
        <w:rPr>
          <w:sz w:val="28"/>
          <w:szCs w:val="28"/>
          <w:lang w:val="uk-UA"/>
        </w:rPr>
        <w:t xml:space="preserve">оплату робіт </w:t>
      </w:r>
      <w:r w:rsidRPr="004A4E85">
        <w:rPr>
          <w:sz w:val="28"/>
          <w:szCs w:val="28"/>
          <w:lang w:val="uk-UA"/>
        </w:rPr>
        <w:t xml:space="preserve"> «Реконструкція водоводу по вул. Пивоварова (від вул. Ломоносова до вул. Пивоварова, 1) в м. Глухові Сумської області»</w:t>
      </w:r>
      <w:r w:rsidRPr="00665864">
        <w:rPr>
          <w:sz w:val="28"/>
          <w:szCs w:val="28"/>
          <w:lang w:val="uk-UA"/>
        </w:rPr>
        <w:t xml:space="preserve">, які необхідні для безперебійного та якісного надання послуг з водопостачання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14:paraId="23BEF0AF" w14:textId="77777777" w:rsidR="00563771" w:rsidRPr="00665864" w:rsidRDefault="00563771" w:rsidP="00563771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6F2421D8" w14:textId="77777777" w:rsidR="00563771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>
        <w:rPr>
          <w:spacing w:val="-2"/>
          <w:sz w:val="28"/>
          <w:szCs w:val="28"/>
        </w:rPr>
        <w:t>1</w:t>
      </w:r>
      <w:r w:rsidRPr="00665864">
        <w:rPr>
          <w:spacing w:val="-2"/>
          <w:sz w:val="28"/>
          <w:szCs w:val="28"/>
          <w:lang w:val="uk-UA"/>
        </w:rPr>
        <w:t> </w:t>
      </w:r>
      <w:r>
        <w:rPr>
          <w:spacing w:val="-2"/>
          <w:sz w:val="28"/>
          <w:szCs w:val="28"/>
          <w:lang w:val="uk-UA"/>
        </w:rPr>
        <w:t>млн</w:t>
      </w:r>
      <w:r w:rsidRPr="00665864">
        <w:rPr>
          <w:spacing w:val="-2"/>
          <w:sz w:val="28"/>
          <w:szCs w:val="28"/>
          <w:lang w:val="uk-UA"/>
        </w:rPr>
        <w:t> грн, із них</w:t>
      </w:r>
      <w:r>
        <w:rPr>
          <w:spacing w:val="-2"/>
          <w:sz w:val="28"/>
          <w:szCs w:val="28"/>
          <w:lang w:val="uk-UA"/>
        </w:rPr>
        <w:t>:</w:t>
      </w:r>
    </w:p>
    <w:p w14:paraId="5833451E" w14:textId="52EAB446" w:rsidR="00563771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E752DC">
        <w:rPr>
          <w:spacing w:val="-2"/>
          <w:sz w:val="28"/>
          <w:szCs w:val="28"/>
          <w:lang w:val="uk-UA"/>
        </w:rPr>
        <w:t xml:space="preserve">виконання </w:t>
      </w:r>
      <w:r w:rsidRPr="004A4E85">
        <w:rPr>
          <w:spacing w:val="-2"/>
          <w:sz w:val="28"/>
          <w:szCs w:val="28"/>
          <w:lang w:val="uk-UA"/>
        </w:rPr>
        <w:t>робіт по об’єкту «Реконструкція водоводу по вул. Пивоварова (від вул. Ломоносова до вул. Пивоварова, 1) в м. Глухові Сумської області»</w:t>
      </w:r>
      <w:r w:rsidRPr="00E752DC">
        <w:rPr>
          <w:spacing w:val="-2"/>
          <w:sz w:val="28"/>
          <w:szCs w:val="28"/>
          <w:lang w:val="uk-UA"/>
        </w:rPr>
        <w:t xml:space="preserve"> – </w:t>
      </w:r>
      <w:r w:rsidRPr="00563771">
        <w:rPr>
          <w:spacing w:val="-2"/>
          <w:sz w:val="28"/>
          <w:szCs w:val="28"/>
        </w:rPr>
        <w:t>1</w:t>
      </w:r>
      <w:r w:rsidR="00C43463">
        <w:rPr>
          <w:spacing w:val="-2"/>
          <w:sz w:val="28"/>
          <w:szCs w:val="28"/>
          <w:lang w:val="uk-UA"/>
        </w:rPr>
        <w:t> </w:t>
      </w:r>
      <w:r w:rsidRPr="00563771">
        <w:rPr>
          <w:spacing w:val="-2"/>
          <w:sz w:val="28"/>
          <w:szCs w:val="28"/>
        </w:rPr>
        <w:t>0</w:t>
      </w:r>
      <w:r>
        <w:rPr>
          <w:spacing w:val="-2"/>
          <w:sz w:val="28"/>
          <w:szCs w:val="28"/>
          <w:lang w:val="uk-UA"/>
        </w:rPr>
        <w:t>00</w:t>
      </w:r>
      <w:r w:rsidR="00C43463">
        <w:rPr>
          <w:spacing w:val="-2"/>
          <w:sz w:val="28"/>
          <w:szCs w:val="28"/>
          <w:lang w:val="uk-UA"/>
        </w:rPr>
        <w:t> </w:t>
      </w:r>
      <w:r>
        <w:rPr>
          <w:spacing w:val="-2"/>
          <w:sz w:val="28"/>
          <w:szCs w:val="28"/>
          <w:lang w:val="uk-UA"/>
        </w:rPr>
        <w:t>000</w:t>
      </w:r>
      <w:r w:rsidRPr="00E752DC">
        <w:rPr>
          <w:spacing w:val="-2"/>
          <w:sz w:val="28"/>
          <w:szCs w:val="28"/>
          <w:lang w:val="uk-UA"/>
        </w:rPr>
        <w:t>,00 грн.</w:t>
      </w:r>
    </w:p>
    <w:p w14:paraId="41EF6E3C" w14:textId="77777777" w:rsidR="00563771" w:rsidRPr="00665864" w:rsidRDefault="00563771" w:rsidP="00563771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>
        <w:rPr>
          <w:sz w:val="28"/>
          <w:szCs w:val="28"/>
          <w:lang w:val="uk-UA"/>
        </w:rPr>
        <w:t>ривається власними коштами.</w:t>
      </w:r>
    </w:p>
    <w:p w14:paraId="133BF5CD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1964C193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14:paraId="4962ECB5" w14:textId="77777777" w:rsidR="00563771" w:rsidRPr="00665864" w:rsidRDefault="00563771" w:rsidP="00563771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731FC074" w14:textId="77777777" w:rsidR="00563771" w:rsidRDefault="00563771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24272724" w14:textId="77777777" w:rsidR="00563771" w:rsidRPr="00665864" w:rsidRDefault="00563771" w:rsidP="00563771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необхідних </w:t>
      </w:r>
      <w:r>
        <w:rPr>
          <w:sz w:val="28"/>
          <w:szCs w:val="28"/>
          <w:lang w:val="uk-UA"/>
        </w:rPr>
        <w:t>робіт</w:t>
      </w:r>
      <w:r w:rsidRPr="00665864">
        <w:rPr>
          <w:sz w:val="28"/>
          <w:szCs w:val="28"/>
          <w:lang w:val="uk-UA"/>
        </w:rPr>
        <w:t>, які необхідні для забезпечення безперервного централізованого водопостачання, включаючи витрати на податки та збори.</w:t>
      </w:r>
    </w:p>
    <w:p w14:paraId="2A82BDC1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0D155371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14:paraId="062ED4D8" w14:textId="77777777" w:rsidR="00563771" w:rsidRPr="00665864" w:rsidRDefault="00563771" w:rsidP="00563771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4DA81E30" w14:textId="77777777" w:rsidR="00563771" w:rsidRPr="00665864" w:rsidRDefault="00563771" w:rsidP="00563771">
      <w:pPr>
        <w:widowControl w:val="0"/>
        <w:ind w:firstLine="709"/>
        <w:jc w:val="both"/>
        <w:rPr>
          <w:strike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забезпечити стабільну роботу системи водопостачання міста Глухова</w:t>
      </w:r>
      <w:r>
        <w:rPr>
          <w:sz w:val="28"/>
          <w:szCs w:val="28"/>
          <w:lang w:val="uk-UA"/>
        </w:rPr>
        <w:t>.</w:t>
      </w:r>
    </w:p>
    <w:p w14:paraId="67BF21DB" w14:textId="77777777" w:rsidR="00563771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</w:p>
    <w:p w14:paraId="459AE85C" w14:textId="77777777" w:rsidR="00563771" w:rsidRPr="00665864" w:rsidRDefault="00563771" w:rsidP="0056377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62D0F1DA" w14:textId="77777777" w:rsidR="00563771" w:rsidRPr="00665864" w:rsidRDefault="00563771" w:rsidP="00563771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bCs/>
          <w:sz w:val="28"/>
          <w:szCs w:val="28"/>
          <w:lang w:val="uk-UA"/>
        </w:rPr>
        <w:t>Стороженко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5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540B115B" w14:textId="245DECC1" w:rsidR="00F30F6C" w:rsidRPr="00665864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665864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3A16D4E4" w14:textId="179657E1" w:rsidR="008E1DA7" w:rsidRPr="00665864" w:rsidRDefault="00C1388A" w:rsidP="00563771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</w:p>
    <w:sectPr w:rsidR="008E1DA7" w:rsidRPr="00665864" w:rsidSect="005637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E04DE"/>
    <w:rsid w:val="00341540"/>
    <w:rsid w:val="003B69F0"/>
    <w:rsid w:val="003C121F"/>
    <w:rsid w:val="003C1302"/>
    <w:rsid w:val="004142A1"/>
    <w:rsid w:val="004403BA"/>
    <w:rsid w:val="00441D5E"/>
    <w:rsid w:val="0046242C"/>
    <w:rsid w:val="004634F9"/>
    <w:rsid w:val="004A6B17"/>
    <w:rsid w:val="004D0543"/>
    <w:rsid w:val="005063DF"/>
    <w:rsid w:val="00517876"/>
    <w:rsid w:val="0052795B"/>
    <w:rsid w:val="00563771"/>
    <w:rsid w:val="005A2354"/>
    <w:rsid w:val="006175EB"/>
    <w:rsid w:val="006506EB"/>
    <w:rsid w:val="00665864"/>
    <w:rsid w:val="0067631D"/>
    <w:rsid w:val="006A43B4"/>
    <w:rsid w:val="006B18D5"/>
    <w:rsid w:val="006B6534"/>
    <w:rsid w:val="006D2CFD"/>
    <w:rsid w:val="00762B20"/>
    <w:rsid w:val="007810B1"/>
    <w:rsid w:val="007C7A01"/>
    <w:rsid w:val="007E46AF"/>
    <w:rsid w:val="00843FBA"/>
    <w:rsid w:val="008642AC"/>
    <w:rsid w:val="008C65D9"/>
    <w:rsid w:val="008E1DA7"/>
    <w:rsid w:val="00917FA8"/>
    <w:rsid w:val="0093635D"/>
    <w:rsid w:val="00983ACF"/>
    <w:rsid w:val="00990E73"/>
    <w:rsid w:val="009A1F35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1230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43463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E36744"/>
    <w:rsid w:val="00E665D0"/>
    <w:rsid w:val="00E825D6"/>
    <w:rsid w:val="00EB3037"/>
    <w:rsid w:val="00ED18FA"/>
    <w:rsid w:val="00EE0E0D"/>
    <w:rsid w:val="00F30F6C"/>
    <w:rsid w:val="00F4229F"/>
    <w:rsid w:val="00F86F58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docId w15:val="{88FF5763-3BE4-4E6E-B6C7-4EE832A1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ий текст з від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5262</Words>
  <Characters>3000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Alex Finder</cp:lastModifiedBy>
  <cp:revision>5</cp:revision>
  <cp:lastPrinted>2022-06-22T06:58:00Z</cp:lastPrinted>
  <dcterms:created xsi:type="dcterms:W3CDTF">2024-08-15T11:06:00Z</dcterms:created>
  <dcterms:modified xsi:type="dcterms:W3CDTF">2024-08-26T10:48:00Z</dcterms:modified>
</cp:coreProperties>
</file>