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50BE" w14:textId="1651DAB4" w:rsidR="006506EB" w:rsidRPr="0066586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665864">
        <w:rPr>
          <w:b/>
          <w:noProof/>
          <w:sz w:val="28"/>
          <w:szCs w:val="28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665864" w:rsidRDefault="006506EB" w:rsidP="006506EB">
      <w:pPr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665864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ВО</w:t>
      </w:r>
      <w:r w:rsidR="00AE663F" w:rsidRPr="00665864">
        <w:rPr>
          <w:b/>
          <w:sz w:val="28"/>
          <w:szCs w:val="28"/>
          <w:lang w:val="uk-UA"/>
        </w:rPr>
        <w:t>СЬОМЕ</w:t>
      </w:r>
      <w:r w:rsidR="006506EB" w:rsidRPr="00665864">
        <w:rPr>
          <w:b/>
          <w:sz w:val="28"/>
          <w:szCs w:val="28"/>
          <w:lang w:val="uk-UA"/>
        </w:rPr>
        <w:t xml:space="preserve"> СКЛИКАННЯ</w:t>
      </w:r>
    </w:p>
    <w:p w14:paraId="1A3EE497" w14:textId="248BD25A" w:rsidR="006506EB" w:rsidRPr="00665864" w:rsidRDefault="00911703" w:rsidP="006506EB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ДВ</w:t>
      </w:r>
      <w:r w:rsidR="00665864" w:rsidRPr="00665864">
        <w:rPr>
          <w:b/>
          <w:sz w:val="28"/>
          <w:szCs w:val="28"/>
          <w:lang w:val="uk-UA"/>
        </w:rPr>
        <w:t>АДЦЯТ</w:t>
      </w:r>
      <w:r w:rsidR="007F51BD">
        <w:rPr>
          <w:b/>
          <w:sz w:val="28"/>
          <w:szCs w:val="28"/>
          <w:lang w:val="uk-UA"/>
        </w:rPr>
        <w:t xml:space="preserve">Ь  ДРУГА </w:t>
      </w:r>
      <w:r w:rsidR="007F51BD" w:rsidRPr="00665864">
        <w:rPr>
          <w:b/>
          <w:sz w:val="28"/>
          <w:szCs w:val="28"/>
          <w:lang w:val="uk-UA"/>
        </w:rPr>
        <w:t xml:space="preserve"> </w:t>
      </w:r>
      <w:r w:rsidR="006506EB" w:rsidRPr="00665864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665864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ПЕРШ</w:t>
      </w:r>
      <w:r w:rsidR="00002CBC" w:rsidRPr="00665864">
        <w:rPr>
          <w:b/>
          <w:sz w:val="28"/>
          <w:szCs w:val="28"/>
          <w:lang w:val="uk-UA"/>
        </w:rPr>
        <w:t xml:space="preserve">Е </w:t>
      </w:r>
      <w:r w:rsidR="006506EB" w:rsidRPr="00665864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665864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665864">
        <w:rPr>
          <w:b/>
          <w:sz w:val="32"/>
          <w:szCs w:val="32"/>
          <w:lang w:val="uk-UA"/>
        </w:rPr>
        <w:t>Р І Ш Е Н</w:t>
      </w:r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665864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665864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665864">
        <w:rPr>
          <w:b/>
          <w:sz w:val="32"/>
          <w:szCs w:val="32"/>
          <w:lang w:val="uk-UA"/>
        </w:rPr>
        <w:t>Я</w:t>
      </w:r>
    </w:p>
    <w:p w14:paraId="3040FF95" w14:textId="504B1E23" w:rsidR="0001314A" w:rsidRPr="00665864" w:rsidRDefault="00E61034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E61034">
        <w:rPr>
          <w:sz w:val="28"/>
          <w:szCs w:val="28"/>
          <w:lang w:val="uk-UA"/>
        </w:rPr>
        <w:t>23.12.2022</w:t>
      </w:r>
      <w:r w:rsidRPr="00E61034">
        <w:rPr>
          <w:sz w:val="28"/>
          <w:szCs w:val="28"/>
        </w:rPr>
        <w:t xml:space="preserve"> </w:t>
      </w:r>
      <w:r w:rsidRPr="00E61034">
        <w:rPr>
          <w:sz w:val="28"/>
          <w:szCs w:val="28"/>
          <w:lang w:val="uk-UA"/>
        </w:rPr>
        <w:t xml:space="preserve"> </w:t>
      </w:r>
      <w:r w:rsidR="0001314A" w:rsidRPr="00665864">
        <w:rPr>
          <w:sz w:val="28"/>
          <w:szCs w:val="28"/>
          <w:lang w:val="uk-UA"/>
        </w:rPr>
        <w:tab/>
        <w:t>м. Глухів</w:t>
      </w:r>
      <w:r w:rsidR="0001314A" w:rsidRPr="00665864">
        <w:rPr>
          <w:sz w:val="28"/>
          <w:szCs w:val="28"/>
          <w:lang w:val="uk-UA"/>
        </w:rPr>
        <w:tab/>
        <w:t xml:space="preserve">№ </w:t>
      </w:r>
      <w:r w:rsidR="00777C0C">
        <w:rPr>
          <w:sz w:val="28"/>
          <w:szCs w:val="28"/>
          <w:lang w:val="uk-UA"/>
        </w:rPr>
        <w:t>567</w:t>
      </w:r>
      <w:bookmarkStart w:id="0" w:name="_GoBack"/>
      <w:bookmarkEnd w:id="0"/>
    </w:p>
    <w:p w14:paraId="4899D696" w14:textId="77777777" w:rsidR="006B6534" w:rsidRPr="008D5787" w:rsidRDefault="006B6534" w:rsidP="006B6534">
      <w:pPr>
        <w:jc w:val="center"/>
        <w:rPr>
          <w:sz w:val="28"/>
          <w:szCs w:val="28"/>
          <w:lang w:val="uk-UA"/>
        </w:rPr>
      </w:pPr>
    </w:p>
    <w:p w14:paraId="50CA2211" w14:textId="77777777" w:rsidR="006B6534" w:rsidRPr="008D5787" w:rsidRDefault="006B6534" w:rsidP="006B6534">
      <w:pPr>
        <w:jc w:val="center"/>
        <w:rPr>
          <w:sz w:val="28"/>
          <w:szCs w:val="28"/>
          <w:lang w:val="uk-UA"/>
        </w:rPr>
      </w:pPr>
    </w:p>
    <w:p w14:paraId="7589BD64" w14:textId="6F90198C" w:rsidR="006B6534" w:rsidRPr="008D5787" w:rsidRDefault="00B57221" w:rsidP="00B57221">
      <w:pPr>
        <w:ind w:right="4676"/>
        <w:rPr>
          <w:b/>
          <w:sz w:val="28"/>
          <w:szCs w:val="28"/>
          <w:lang w:val="uk-UA"/>
        </w:rPr>
      </w:pPr>
      <w:r w:rsidRPr="008D5787"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2022 рік</w:t>
      </w:r>
    </w:p>
    <w:p w14:paraId="40338FA7" w14:textId="77777777" w:rsidR="006B6534" w:rsidRPr="008D5787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151AC9EB" w14:textId="77777777" w:rsidR="006B6534" w:rsidRPr="008D5787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3FC10474" w14:textId="7D5CB7C4" w:rsidR="006B6534" w:rsidRPr="00665864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8D5787">
        <w:rPr>
          <w:sz w:val="28"/>
          <w:szCs w:val="28"/>
          <w:lang w:val="uk-UA"/>
        </w:rPr>
        <w:t xml:space="preserve">Розглянувши </w:t>
      </w:r>
      <w:r w:rsidR="00F30F6C" w:rsidRPr="008D5787">
        <w:rPr>
          <w:sz w:val="28"/>
          <w:szCs w:val="28"/>
          <w:lang w:val="uk-UA"/>
        </w:rPr>
        <w:t>поданий</w:t>
      </w:r>
      <w:r w:rsidR="00F30F6C" w:rsidRPr="00665864">
        <w:rPr>
          <w:sz w:val="28"/>
          <w:szCs w:val="28"/>
          <w:lang w:val="uk-UA"/>
        </w:rPr>
        <w:t xml:space="preserve"> виконавчим комітетом міської ради про</w:t>
      </w:r>
      <w:r w:rsidR="00843FBA" w:rsidRPr="00665864">
        <w:rPr>
          <w:sz w:val="28"/>
          <w:szCs w:val="28"/>
          <w:lang w:val="uk-UA"/>
        </w:rPr>
        <w:t>е</w:t>
      </w:r>
      <w:r w:rsidR="00F30F6C" w:rsidRPr="00665864">
        <w:rPr>
          <w:sz w:val="28"/>
          <w:szCs w:val="28"/>
          <w:lang w:val="uk-UA"/>
        </w:rPr>
        <w:t xml:space="preserve">кт </w:t>
      </w:r>
      <w:r w:rsidR="00B57221" w:rsidRPr="00B57221">
        <w:rPr>
          <w:sz w:val="28"/>
          <w:szCs w:val="28"/>
          <w:lang w:val="uk-UA"/>
        </w:rPr>
        <w:t>внесення змін до цільової Програми поповнення статутного капіталу Комунального підприємства «Глухівський водоканал» Глухівської міської ради на 2022 рік</w:t>
      </w:r>
      <w:r w:rsidR="00F30F6C" w:rsidRPr="00665864">
        <w:rPr>
          <w:sz w:val="28"/>
          <w:szCs w:val="28"/>
          <w:lang w:val="uk-UA"/>
        </w:rPr>
        <w:t xml:space="preserve">, з метою </w:t>
      </w:r>
      <w:r w:rsidR="00B57221" w:rsidRPr="00B57221">
        <w:rPr>
          <w:sz w:val="28"/>
          <w:szCs w:val="28"/>
          <w:lang w:val="uk-UA"/>
        </w:rPr>
        <w:t>забезпечення безперебійного постачання питної води жителям міста Глухова у період війни</w:t>
      </w:r>
      <w:r w:rsidR="00843FB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керуючись </w:t>
      </w:r>
      <w:r w:rsidR="000941AF" w:rsidRPr="00665864">
        <w:rPr>
          <w:sz w:val="28"/>
          <w:szCs w:val="28"/>
          <w:lang w:val="uk-UA"/>
        </w:rPr>
        <w:t xml:space="preserve">пунктом 22 частини першої статті 26, </w:t>
      </w:r>
      <w:r w:rsidR="00930A8D">
        <w:rPr>
          <w:sz w:val="28"/>
          <w:szCs w:val="28"/>
          <w:lang w:val="uk-UA"/>
        </w:rPr>
        <w:t xml:space="preserve">частиною першою </w:t>
      </w:r>
      <w:r w:rsidR="000941AF" w:rsidRPr="00665864">
        <w:rPr>
          <w:sz w:val="28"/>
          <w:szCs w:val="28"/>
          <w:lang w:val="uk-UA"/>
        </w:rPr>
        <w:t>статт</w:t>
      </w:r>
      <w:r w:rsidR="00930A8D">
        <w:rPr>
          <w:sz w:val="28"/>
          <w:szCs w:val="28"/>
          <w:lang w:val="uk-UA"/>
        </w:rPr>
        <w:t>і</w:t>
      </w:r>
      <w:r w:rsidR="000941AF" w:rsidRPr="00665864">
        <w:rPr>
          <w:sz w:val="28"/>
          <w:szCs w:val="28"/>
          <w:lang w:val="uk-UA"/>
        </w:rPr>
        <w:t xml:space="preserve"> 59 </w:t>
      </w:r>
      <w:r w:rsidRPr="00665864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665864">
        <w:rPr>
          <w:sz w:val="28"/>
          <w:szCs w:val="28"/>
          <w:lang w:val="uk-UA"/>
        </w:rPr>
        <w:t>,</w:t>
      </w:r>
      <w:r w:rsidRPr="00665864">
        <w:rPr>
          <w:sz w:val="28"/>
          <w:szCs w:val="28"/>
          <w:lang w:val="uk-UA"/>
        </w:rPr>
        <w:t xml:space="preserve"> </w:t>
      </w:r>
      <w:r w:rsidRPr="00665864">
        <w:rPr>
          <w:b/>
          <w:sz w:val="28"/>
          <w:szCs w:val="28"/>
          <w:lang w:val="uk-UA"/>
        </w:rPr>
        <w:t>міськ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рад</w:t>
      </w:r>
      <w:r w:rsidR="000941AF" w:rsidRPr="00665864">
        <w:rPr>
          <w:b/>
          <w:sz w:val="28"/>
          <w:szCs w:val="28"/>
          <w:lang w:val="uk-UA"/>
        </w:rPr>
        <w:t>а</w:t>
      </w:r>
      <w:r w:rsidRPr="00665864">
        <w:rPr>
          <w:b/>
          <w:sz w:val="28"/>
          <w:szCs w:val="28"/>
          <w:lang w:val="uk-UA"/>
        </w:rPr>
        <w:t xml:space="preserve"> </w:t>
      </w:r>
      <w:r w:rsidR="000941AF" w:rsidRPr="00665864">
        <w:rPr>
          <w:b/>
          <w:sz w:val="28"/>
          <w:szCs w:val="28"/>
          <w:lang w:val="uk-UA"/>
        </w:rPr>
        <w:t>ВИРІШИЛА</w:t>
      </w:r>
      <w:r w:rsidRPr="00665864">
        <w:rPr>
          <w:sz w:val="28"/>
          <w:szCs w:val="28"/>
          <w:lang w:val="uk-UA"/>
        </w:rPr>
        <w:t>:</w:t>
      </w:r>
    </w:p>
    <w:p w14:paraId="299D4394" w14:textId="08ED833C" w:rsidR="00B57221" w:rsidRPr="00B57221" w:rsidRDefault="00B57221" w:rsidP="00B57221">
      <w:pPr>
        <w:ind w:firstLine="720"/>
        <w:jc w:val="both"/>
        <w:rPr>
          <w:sz w:val="28"/>
          <w:szCs w:val="28"/>
          <w:lang w:val="uk-UA"/>
        </w:rPr>
      </w:pPr>
      <w:r w:rsidRPr="00B57221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</w:t>
      </w:r>
      <w:r w:rsidRPr="00B57221">
        <w:rPr>
          <w:sz w:val="28"/>
          <w:szCs w:val="28"/>
          <w:lang w:val="uk-UA"/>
        </w:rPr>
        <w:t>нес</w:t>
      </w:r>
      <w:r>
        <w:rPr>
          <w:sz w:val="28"/>
          <w:szCs w:val="28"/>
          <w:lang w:val="uk-UA"/>
        </w:rPr>
        <w:t>ти</w:t>
      </w:r>
      <w:r w:rsidRPr="00B57221">
        <w:rPr>
          <w:sz w:val="28"/>
          <w:szCs w:val="28"/>
          <w:lang w:val="uk-UA"/>
        </w:rPr>
        <w:t xml:space="preserve"> змін до цільової Програми поповнення статутного капіталу Комунального підприємства «Глухівський водоканал» Глухівської міської ради на 2022 рік, затвердженої рішенням міської ради від 30.06.2022 № 498 (далі – Програма), а саме:</w:t>
      </w:r>
    </w:p>
    <w:p w14:paraId="11365877" w14:textId="038A4551" w:rsidR="00B57221" w:rsidRPr="00B57221" w:rsidRDefault="00B57221" w:rsidP="00B57221">
      <w:pPr>
        <w:ind w:firstLine="720"/>
        <w:jc w:val="both"/>
        <w:rPr>
          <w:sz w:val="28"/>
          <w:szCs w:val="28"/>
          <w:lang w:val="uk-UA"/>
        </w:rPr>
      </w:pPr>
      <w:r w:rsidRPr="00B57221">
        <w:rPr>
          <w:sz w:val="28"/>
          <w:szCs w:val="28"/>
          <w:lang w:val="uk-UA"/>
        </w:rPr>
        <w:t>1)</w:t>
      </w:r>
      <w:r w:rsidRPr="00B57221">
        <w:rPr>
          <w:sz w:val="28"/>
          <w:szCs w:val="28"/>
          <w:lang w:val="uk-UA"/>
        </w:rPr>
        <w:tab/>
        <w:t xml:space="preserve">у розділі 1 Програми «Паспорт Програми» пункт 8 викласти в наступній редакції: «Обсяги фінансування – 2 </w:t>
      </w:r>
      <w:r w:rsidR="007F51BD" w:rsidRPr="007F51BD">
        <w:rPr>
          <w:sz w:val="28"/>
          <w:szCs w:val="28"/>
          <w:lang w:val="uk-UA"/>
        </w:rPr>
        <w:t>960</w:t>
      </w:r>
      <w:r w:rsidRPr="00B57221">
        <w:rPr>
          <w:sz w:val="28"/>
          <w:szCs w:val="28"/>
          <w:lang w:val="uk-UA"/>
        </w:rPr>
        <w:t xml:space="preserve">,0 </w:t>
      </w:r>
      <w:proofErr w:type="spellStart"/>
      <w:r w:rsidRPr="00B57221">
        <w:rPr>
          <w:sz w:val="28"/>
          <w:szCs w:val="28"/>
          <w:lang w:val="uk-UA"/>
        </w:rPr>
        <w:t>тис.грн</w:t>
      </w:r>
      <w:proofErr w:type="spellEnd"/>
      <w:r w:rsidRPr="00B57221">
        <w:rPr>
          <w:sz w:val="28"/>
          <w:szCs w:val="28"/>
          <w:lang w:val="uk-UA"/>
        </w:rPr>
        <w:t>.»;</w:t>
      </w:r>
    </w:p>
    <w:p w14:paraId="6CEC7C95" w14:textId="77777777" w:rsidR="00B57221" w:rsidRPr="00B57221" w:rsidRDefault="00B57221" w:rsidP="00B57221">
      <w:pPr>
        <w:ind w:firstLine="720"/>
        <w:jc w:val="both"/>
        <w:rPr>
          <w:sz w:val="28"/>
          <w:szCs w:val="28"/>
          <w:lang w:val="uk-UA"/>
        </w:rPr>
      </w:pPr>
      <w:r w:rsidRPr="00B57221">
        <w:rPr>
          <w:sz w:val="28"/>
          <w:szCs w:val="28"/>
          <w:lang w:val="uk-UA"/>
        </w:rPr>
        <w:t>2)</w:t>
      </w:r>
      <w:r w:rsidRPr="00B57221">
        <w:rPr>
          <w:sz w:val="28"/>
          <w:szCs w:val="28"/>
          <w:lang w:val="uk-UA"/>
        </w:rPr>
        <w:tab/>
        <w:t xml:space="preserve">у розділі 4 Програми «Засоби розв’язання проблем та джерела фінансування» абзац третій викласти в наступній редакції: </w:t>
      </w:r>
    </w:p>
    <w:p w14:paraId="4774588A" w14:textId="46FE67E9" w:rsidR="00B57221" w:rsidRPr="00B57221" w:rsidRDefault="00B57221" w:rsidP="00B57221">
      <w:pPr>
        <w:ind w:firstLine="720"/>
        <w:jc w:val="both"/>
        <w:rPr>
          <w:sz w:val="28"/>
          <w:szCs w:val="28"/>
          <w:lang w:val="uk-UA"/>
        </w:rPr>
      </w:pPr>
      <w:r w:rsidRPr="00B57221">
        <w:rPr>
          <w:sz w:val="28"/>
          <w:szCs w:val="28"/>
          <w:lang w:val="uk-UA"/>
        </w:rPr>
        <w:t xml:space="preserve">«Сума фінансової підтримки складає 2 </w:t>
      </w:r>
      <w:r w:rsidR="007F51BD" w:rsidRPr="007F51BD">
        <w:rPr>
          <w:sz w:val="28"/>
          <w:szCs w:val="28"/>
          <w:lang w:val="uk-UA"/>
        </w:rPr>
        <w:t>960</w:t>
      </w:r>
      <w:r w:rsidRPr="00B57221">
        <w:rPr>
          <w:sz w:val="28"/>
          <w:szCs w:val="28"/>
          <w:lang w:val="uk-UA"/>
        </w:rPr>
        <w:t xml:space="preserve">,0 тис. грн, із них: </w:t>
      </w:r>
    </w:p>
    <w:p w14:paraId="55757C13" w14:textId="77777777" w:rsidR="00B57221" w:rsidRPr="00B57221" w:rsidRDefault="00B57221" w:rsidP="00B57221">
      <w:pPr>
        <w:ind w:firstLine="720"/>
        <w:jc w:val="both"/>
        <w:rPr>
          <w:sz w:val="28"/>
          <w:szCs w:val="28"/>
          <w:lang w:val="uk-UA"/>
        </w:rPr>
      </w:pPr>
      <w:r w:rsidRPr="00B57221">
        <w:rPr>
          <w:sz w:val="28"/>
          <w:szCs w:val="28"/>
          <w:lang w:val="uk-UA"/>
        </w:rPr>
        <w:t xml:space="preserve">- придбання трьох насосів </w:t>
      </w:r>
      <w:proofErr w:type="spellStart"/>
      <w:r w:rsidRPr="00B57221">
        <w:rPr>
          <w:sz w:val="28"/>
          <w:szCs w:val="28"/>
          <w:lang w:val="uk-UA"/>
        </w:rPr>
        <w:t>занурювальних</w:t>
      </w:r>
      <w:proofErr w:type="spellEnd"/>
      <w:r w:rsidRPr="00B57221">
        <w:rPr>
          <w:sz w:val="28"/>
          <w:szCs w:val="28"/>
          <w:lang w:val="uk-UA"/>
        </w:rPr>
        <w:t xml:space="preserve"> ЕЦВ 10 160/35 на дільницю водозабору –314,3 тис. грн;</w:t>
      </w:r>
    </w:p>
    <w:p w14:paraId="1725CBDB" w14:textId="77777777" w:rsidR="00B57221" w:rsidRPr="00B57221" w:rsidRDefault="00B57221" w:rsidP="00B57221">
      <w:pPr>
        <w:ind w:firstLine="720"/>
        <w:jc w:val="both"/>
        <w:rPr>
          <w:sz w:val="28"/>
          <w:szCs w:val="28"/>
          <w:lang w:val="uk-UA"/>
        </w:rPr>
      </w:pPr>
      <w:r w:rsidRPr="00B57221">
        <w:rPr>
          <w:sz w:val="28"/>
          <w:szCs w:val="28"/>
          <w:lang w:val="uk-UA"/>
        </w:rPr>
        <w:t xml:space="preserve">- придбання двох трансформаторів силових ТМ(Г)-400 10/04 на дільницю водозабору та очисних споруд – 390,0 </w:t>
      </w:r>
      <w:proofErr w:type="spellStart"/>
      <w:r w:rsidRPr="00B57221">
        <w:rPr>
          <w:sz w:val="28"/>
          <w:szCs w:val="28"/>
          <w:lang w:val="uk-UA"/>
        </w:rPr>
        <w:t>тис.грн</w:t>
      </w:r>
      <w:proofErr w:type="spellEnd"/>
      <w:r w:rsidRPr="00B57221">
        <w:rPr>
          <w:sz w:val="28"/>
          <w:szCs w:val="28"/>
          <w:lang w:val="uk-UA"/>
        </w:rPr>
        <w:t>;</w:t>
      </w:r>
    </w:p>
    <w:p w14:paraId="200A5A11" w14:textId="77777777" w:rsidR="00B57221" w:rsidRPr="00B57221" w:rsidRDefault="00B57221" w:rsidP="00B57221">
      <w:pPr>
        <w:ind w:firstLine="720"/>
        <w:jc w:val="both"/>
        <w:rPr>
          <w:sz w:val="28"/>
          <w:szCs w:val="28"/>
          <w:lang w:val="uk-UA"/>
        </w:rPr>
      </w:pPr>
      <w:r w:rsidRPr="00B57221">
        <w:rPr>
          <w:sz w:val="28"/>
          <w:szCs w:val="28"/>
          <w:lang w:val="uk-UA"/>
        </w:rPr>
        <w:t xml:space="preserve">- придбання двох генераторів дизельних, із них один на </w:t>
      </w:r>
      <w:proofErr w:type="spellStart"/>
      <w:r w:rsidRPr="00B57221">
        <w:rPr>
          <w:sz w:val="28"/>
          <w:szCs w:val="28"/>
          <w:lang w:val="uk-UA"/>
        </w:rPr>
        <w:t>водозабор</w:t>
      </w:r>
      <w:proofErr w:type="spellEnd"/>
      <w:r w:rsidRPr="00B57221">
        <w:rPr>
          <w:sz w:val="28"/>
          <w:szCs w:val="28"/>
          <w:lang w:val="uk-UA"/>
        </w:rPr>
        <w:t xml:space="preserve"> (станцію першого підйому) та один мобільний для аварійної відкачки стоків водовідведення, загальною вартістю – 978,6 тис. грн;</w:t>
      </w:r>
    </w:p>
    <w:p w14:paraId="482DF8EB" w14:textId="57EA516F" w:rsidR="00B57221" w:rsidRPr="00B57221" w:rsidRDefault="00B57221" w:rsidP="00B57221">
      <w:pPr>
        <w:ind w:firstLine="720"/>
        <w:jc w:val="both"/>
        <w:rPr>
          <w:sz w:val="28"/>
          <w:szCs w:val="28"/>
          <w:lang w:val="uk-UA"/>
        </w:rPr>
      </w:pPr>
      <w:r w:rsidRPr="00B57221">
        <w:rPr>
          <w:sz w:val="28"/>
          <w:szCs w:val="28"/>
          <w:lang w:val="uk-UA"/>
        </w:rPr>
        <w:t xml:space="preserve">- капітальний ремонт насосу ХОМА К-4480 на КНС №1 – </w:t>
      </w:r>
      <w:r w:rsidR="007F51BD">
        <w:rPr>
          <w:sz w:val="28"/>
          <w:szCs w:val="28"/>
          <w:lang w:val="uk-UA"/>
        </w:rPr>
        <w:t>302</w:t>
      </w:r>
      <w:r w:rsidRPr="00B57221">
        <w:rPr>
          <w:sz w:val="28"/>
          <w:szCs w:val="28"/>
          <w:lang w:val="uk-UA"/>
        </w:rPr>
        <w:t>,</w:t>
      </w:r>
      <w:r w:rsidR="007F51BD">
        <w:rPr>
          <w:sz w:val="28"/>
          <w:szCs w:val="28"/>
          <w:lang w:val="uk-UA"/>
        </w:rPr>
        <w:t>2</w:t>
      </w:r>
      <w:r w:rsidRPr="00B57221">
        <w:rPr>
          <w:sz w:val="28"/>
          <w:szCs w:val="28"/>
          <w:lang w:val="uk-UA"/>
        </w:rPr>
        <w:t xml:space="preserve"> тис. грн;</w:t>
      </w:r>
    </w:p>
    <w:p w14:paraId="4BEDBF0A" w14:textId="77777777" w:rsidR="007F51BD" w:rsidRDefault="00B57221" w:rsidP="00B57221">
      <w:pPr>
        <w:ind w:firstLine="720"/>
        <w:jc w:val="both"/>
        <w:rPr>
          <w:sz w:val="28"/>
          <w:szCs w:val="28"/>
          <w:lang w:val="uk-UA"/>
        </w:rPr>
      </w:pPr>
      <w:r w:rsidRPr="00B57221">
        <w:rPr>
          <w:sz w:val="28"/>
          <w:szCs w:val="28"/>
          <w:lang w:val="uk-UA"/>
        </w:rPr>
        <w:t xml:space="preserve">- оплата за енергоносії (активну електричну енергію, розподіл електричної енергії, реактивну електричну енергію) – </w:t>
      </w:r>
      <w:r w:rsidR="007F51BD">
        <w:rPr>
          <w:sz w:val="28"/>
          <w:szCs w:val="28"/>
          <w:lang w:val="uk-UA"/>
        </w:rPr>
        <w:t>874,9 тис. грн;</w:t>
      </w:r>
    </w:p>
    <w:p w14:paraId="4496B364" w14:textId="73DB4CD6" w:rsidR="00B57221" w:rsidRDefault="007F51BD" w:rsidP="00B5722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7F51BD">
        <w:rPr>
          <w:sz w:val="28"/>
          <w:szCs w:val="28"/>
          <w:lang w:val="uk-UA"/>
        </w:rPr>
        <w:t>придбання дизельного палива для роботи генераторів електричної енергії на водозаборі та каналізаційно-насосних станціях</w:t>
      </w:r>
      <w:r w:rsidR="004C0ED0">
        <w:rPr>
          <w:sz w:val="28"/>
          <w:szCs w:val="28"/>
          <w:lang w:val="uk-UA"/>
        </w:rPr>
        <w:t xml:space="preserve"> – 100,0 тис. грн</w:t>
      </w:r>
      <w:r>
        <w:rPr>
          <w:sz w:val="28"/>
          <w:szCs w:val="28"/>
          <w:lang w:val="uk-UA"/>
        </w:rPr>
        <w:t>.</w:t>
      </w:r>
      <w:r w:rsidR="00B57221" w:rsidRPr="00B57221">
        <w:rPr>
          <w:sz w:val="28"/>
          <w:szCs w:val="28"/>
          <w:lang w:val="uk-UA"/>
        </w:rPr>
        <w:t>».</w:t>
      </w:r>
    </w:p>
    <w:p w14:paraId="37289A9A" w14:textId="4267624D" w:rsidR="006B6534" w:rsidRPr="00665864" w:rsidRDefault="00B57221" w:rsidP="00B5722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268AD" w:rsidRPr="00665864">
        <w:rPr>
          <w:sz w:val="28"/>
          <w:szCs w:val="28"/>
          <w:lang w:val="uk-UA"/>
        </w:rPr>
        <w:t>.</w:t>
      </w:r>
      <w:r w:rsidR="00843FBA" w:rsidRPr="00665864">
        <w:rPr>
          <w:sz w:val="28"/>
          <w:szCs w:val="28"/>
          <w:lang w:val="uk-UA"/>
        </w:rPr>
        <w:t> </w:t>
      </w:r>
      <w:r w:rsidR="00EA6BED">
        <w:rPr>
          <w:sz w:val="28"/>
          <w:szCs w:val="28"/>
          <w:lang w:val="uk-UA"/>
        </w:rPr>
        <w:t>Організацію виконання цього рішення покласти на</w:t>
      </w:r>
      <w:r w:rsidR="00EA6BED" w:rsidRPr="00EA6BED">
        <w:rPr>
          <w:lang w:val="uk-UA"/>
        </w:rPr>
        <w:t xml:space="preserve"> </w:t>
      </w:r>
      <w:r w:rsidR="00EA6BED" w:rsidRPr="00EA6BED">
        <w:rPr>
          <w:sz w:val="28"/>
          <w:szCs w:val="28"/>
          <w:lang w:val="uk-UA"/>
        </w:rPr>
        <w:t>Комунальн</w:t>
      </w:r>
      <w:r w:rsidR="00EA6BED">
        <w:rPr>
          <w:sz w:val="28"/>
          <w:szCs w:val="28"/>
          <w:lang w:val="uk-UA"/>
        </w:rPr>
        <w:t>е</w:t>
      </w:r>
      <w:r w:rsidR="00EA6BED" w:rsidRPr="00EA6BED">
        <w:rPr>
          <w:sz w:val="28"/>
          <w:szCs w:val="28"/>
          <w:lang w:val="uk-UA"/>
        </w:rPr>
        <w:t xml:space="preserve"> підприємств</w:t>
      </w:r>
      <w:r w:rsidR="00EA6BED">
        <w:rPr>
          <w:sz w:val="28"/>
          <w:szCs w:val="28"/>
          <w:lang w:val="uk-UA"/>
        </w:rPr>
        <w:t>о</w:t>
      </w:r>
      <w:r w:rsidR="00EA6BED" w:rsidRPr="00EA6BED">
        <w:rPr>
          <w:sz w:val="28"/>
          <w:szCs w:val="28"/>
          <w:lang w:val="uk-UA"/>
        </w:rPr>
        <w:t xml:space="preserve"> «Глухівський водоканал» Глухівської міської ради</w:t>
      </w:r>
      <w:r w:rsidR="00EA6BED">
        <w:rPr>
          <w:sz w:val="28"/>
          <w:szCs w:val="28"/>
          <w:lang w:val="uk-UA"/>
        </w:rPr>
        <w:t xml:space="preserve"> (</w:t>
      </w:r>
      <w:r w:rsidR="000F011F">
        <w:rPr>
          <w:sz w:val="28"/>
          <w:szCs w:val="28"/>
          <w:lang w:val="uk-UA"/>
        </w:rPr>
        <w:t>директор</w:t>
      </w:r>
      <w:r w:rsidR="00EA6BED">
        <w:rPr>
          <w:sz w:val="28"/>
          <w:szCs w:val="28"/>
          <w:lang w:val="uk-UA"/>
        </w:rPr>
        <w:t xml:space="preserve"> – </w:t>
      </w:r>
      <w:proofErr w:type="spellStart"/>
      <w:r w:rsidR="00EA6BED">
        <w:rPr>
          <w:sz w:val="28"/>
          <w:szCs w:val="28"/>
          <w:lang w:val="uk-UA"/>
        </w:rPr>
        <w:t>Зелюкін</w:t>
      </w:r>
      <w:proofErr w:type="spellEnd"/>
      <w:r w:rsidR="00EA6BED">
        <w:rPr>
          <w:sz w:val="28"/>
          <w:szCs w:val="28"/>
          <w:lang w:val="uk-UA"/>
        </w:rPr>
        <w:t xml:space="preserve"> М.В.), а к</w:t>
      </w:r>
      <w:r w:rsidR="00D46823" w:rsidRPr="00665864">
        <w:rPr>
          <w:sz w:val="28"/>
          <w:szCs w:val="28"/>
          <w:lang w:val="uk-UA"/>
        </w:rPr>
        <w:t>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В.Е. та на постійну комісію з питань земельних відносин, природн</w:t>
      </w:r>
      <w:r w:rsidR="008828ED">
        <w:rPr>
          <w:sz w:val="28"/>
          <w:szCs w:val="28"/>
          <w:lang w:val="uk-UA"/>
        </w:rPr>
        <w:t>и</w:t>
      </w:r>
      <w:r w:rsidR="00D46823" w:rsidRPr="00665864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D46823" w:rsidRPr="00665864">
        <w:rPr>
          <w:sz w:val="28"/>
          <w:szCs w:val="28"/>
          <w:lang w:val="uk-UA"/>
        </w:rPr>
        <w:t>Кацюба</w:t>
      </w:r>
      <w:proofErr w:type="spellEnd"/>
      <w:r w:rsidR="00D46823" w:rsidRPr="00665864">
        <w:rPr>
          <w:sz w:val="28"/>
          <w:szCs w:val="28"/>
          <w:lang w:val="uk-UA"/>
        </w:rPr>
        <w:t xml:space="preserve"> З.Д.).</w:t>
      </w:r>
    </w:p>
    <w:p w14:paraId="2BBFC869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665864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665864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665864">
        <w:rPr>
          <w:b/>
          <w:sz w:val="28"/>
          <w:szCs w:val="28"/>
          <w:lang w:val="uk-UA"/>
        </w:rPr>
        <w:t>Міський голова</w:t>
      </w:r>
      <w:r w:rsidR="006B6534" w:rsidRPr="00665864">
        <w:rPr>
          <w:b/>
          <w:sz w:val="28"/>
          <w:szCs w:val="28"/>
          <w:lang w:val="uk-UA"/>
        </w:rPr>
        <w:tab/>
      </w:r>
      <w:r w:rsidRPr="00665864">
        <w:rPr>
          <w:b/>
          <w:sz w:val="28"/>
          <w:szCs w:val="28"/>
          <w:lang w:val="uk-UA"/>
        </w:rPr>
        <w:t>Надія ВАЙЛО</w:t>
      </w:r>
      <w:r w:rsidR="00BE17FD" w:rsidRPr="00665864">
        <w:rPr>
          <w:sz w:val="28"/>
          <w:szCs w:val="28"/>
          <w:lang w:val="uk-UA"/>
        </w:rPr>
        <w:t xml:space="preserve"> </w:t>
      </w:r>
    </w:p>
    <w:sectPr w:rsidR="006B6534" w:rsidRPr="00665864" w:rsidSect="004E0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2CBC"/>
    <w:rsid w:val="0001314A"/>
    <w:rsid w:val="000941AF"/>
    <w:rsid w:val="000C6311"/>
    <w:rsid w:val="000D77CD"/>
    <w:rsid w:val="000F011F"/>
    <w:rsid w:val="001138D1"/>
    <w:rsid w:val="001164CD"/>
    <w:rsid w:val="001268AD"/>
    <w:rsid w:val="001450ED"/>
    <w:rsid w:val="00153D93"/>
    <w:rsid w:val="001902D6"/>
    <w:rsid w:val="00192B09"/>
    <w:rsid w:val="001F5F55"/>
    <w:rsid w:val="00205523"/>
    <w:rsid w:val="00206006"/>
    <w:rsid w:val="002E04DE"/>
    <w:rsid w:val="00341540"/>
    <w:rsid w:val="003B69F0"/>
    <w:rsid w:val="003C121F"/>
    <w:rsid w:val="004142A1"/>
    <w:rsid w:val="004403BA"/>
    <w:rsid w:val="00441D5E"/>
    <w:rsid w:val="0046242C"/>
    <w:rsid w:val="004634F9"/>
    <w:rsid w:val="004A6B17"/>
    <w:rsid w:val="004C0ED0"/>
    <w:rsid w:val="004E0C80"/>
    <w:rsid w:val="00504D6A"/>
    <w:rsid w:val="005063DF"/>
    <w:rsid w:val="00517876"/>
    <w:rsid w:val="0052795B"/>
    <w:rsid w:val="005A2354"/>
    <w:rsid w:val="006175EB"/>
    <w:rsid w:val="006506EB"/>
    <w:rsid w:val="00665864"/>
    <w:rsid w:val="0067631D"/>
    <w:rsid w:val="006A43B4"/>
    <w:rsid w:val="006B6534"/>
    <w:rsid w:val="00777C0C"/>
    <w:rsid w:val="007810B1"/>
    <w:rsid w:val="007C7A01"/>
    <w:rsid w:val="007E46AF"/>
    <w:rsid w:val="007F51BD"/>
    <w:rsid w:val="00843FBA"/>
    <w:rsid w:val="008828ED"/>
    <w:rsid w:val="008C65D9"/>
    <w:rsid w:val="008D5787"/>
    <w:rsid w:val="008E1DA7"/>
    <w:rsid w:val="00911703"/>
    <w:rsid w:val="00930A8D"/>
    <w:rsid w:val="0093635D"/>
    <w:rsid w:val="00983ACF"/>
    <w:rsid w:val="009A1F35"/>
    <w:rsid w:val="009B3A66"/>
    <w:rsid w:val="00A71E94"/>
    <w:rsid w:val="00A94A77"/>
    <w:rsid w:val="00AD0C3B"/>
    <w:rsid w:val="00AE3A90"/>
    <w:rsid w:val="00AE6389"/>
    <w:rsid w:val="00AE663F"/>
    <w:rsid w:val="00AE7ADC"/>
    <w:rsid w:val="00B20A57"/>
    <w:rsid w:val="00B33C3F"/>
    <w:rsid w:val="00B45DDE"/>
    <w:rsid w:val="00B57221"/>
    <w:rsid w:val="00B67B51"/>
    <w:rsid w:val="00B834E2"/>
    <w:rsid w:val="00BD2A66"/>
    <w:rsid w:val="00BE17FD"/>
    <w:rsid w:val="00BF1E1B"/>
    <w:rsid w:val="00C1388A"/>
    <w:rsid w:val="00C20D31"/>
    <w:rsid w:val="00C31C7E"/>
    <w:rsid w:val="00C33758"/>
    <w:rsid w:val="00C338EA"/>
    <w:rsid w:val="00C85CE9"/>
    <w:rsid w:val="00CC601F"/>
    <w:rsid w:val="00D317E4"/>
    <w:rsid w:val="00D32FBE"/>
    <w:rsid w:val="00D37A26"/>
    <w:rsid w:val="00D46823"/>
    <w:rsid w:val="00D72474"/>
    <w:rsid w:val="00DA567A"/>
    <w:rsid w:val="00DA7AA0"/>
    <w:rsid w:val="00E36744"/>
    <w:rsid w:val="00E61034"/>
    <w:rsid w:val="00E665D0"/>
    <w:rsid w:val="00E825D6"/>
    <w:rsid w:val="00EA6BED"/>
    <w:rsid w:val="00EB3037"/>
    <w:rsid w:val="00ED18FA"/>
    <w:rsid w:val="00EE0E0D"/>
    <w:rsid w:val="00F30F6C"/>
    <w:rsid w:val="00F4229F"/>
    <w:rsid w:val="00F875CF"/>
    <w:rsid w:val="00FA7504"/>
    <w:rsid w:val="00FB2F13"/>
    <w:rsid w:val="00FB39D2"/>
    <w:rsid w:val="00FB6D7F"/>
    <w:rsid w:val="00FE070F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styleId="a7">
    <w:name w:val="Strong"/>
    <w:qFormat/>
    <w:rsid w:val="001902D6"/>
    <w:rPr>
      <w:b/>
      <w:bCs/>
    </w:rPr>
  </w:style>
  <w:style w:type="paragraph" w:styleId="a8">
    <w:name w:val="Body Text Indent"/>
    <w:basedOn w:val="a"/>
    <w:link w:val="a9"/>
    <w:rsid w:val="001902D6"/>
    <w:pPr>
      <w:suppressAutoHyphens/>
      <w:ind w:right="-1050" w:firstLine="284"/>
      <w:jc w:val="both"/>
    </w:pPr>
    <w:rPr>
      <w:szCs w:val="20"/>
      <w:lang w:val="uk-UA" w:eastAsia="zh-CN"/>
    </w:rPr>
  </w:style>
  <w:style w:type="character" w:customStyle="1" w:styleId="a9">
    <w:name w:val="Основной текст с отступом Знак"/>
    <w:basedOn w:val="a0"/>
    <w:link w:val="a8"/>
    <w:rsid w:val="001902D6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RePack by Diakov</cp:lastModifiedBy>
  <cp:revision>14</cp:revision>
  <cp:lastPrinted>2022-12-15T14:47:00Z</cp:lastPrinted>
  <dcterms:created xsi:type="dcterms:W3CDTF">2022-10-14T08:02:00Z</dcterms:created>
  <dcterms:modified xsi:type="dcterms:W3CDTF">2022-12-22T11:06:00Z</dcterms:modified>
</cp:coreProperties>
</file>