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ВО</w:t>
      </w:r>
      <w:r w:rsidR="00AE663F" w:rsidRPr="00665864">
        <w:rPr>
          <w:b/>
          <w:sz w:val="28"/>
          <w:szCs w:val="28"/>
          <w:lang w:val="uk-UA"/>
        </w:rPr>
        <w:t>СЬОМЕ</w:t>
      </w:r>
      <w:r w:rsidR="006506EB" w:rsidRPr="00665864">
        <w:rPr>
          <w:b/>
          <w:sz w:val="28"/>
          <w:szCs w:val="28"/>
          <w:lang w:val="uk-UA"/>
        </w:rPr>
        <w:t xml:space="preserve"> СКЛИКАННЯ</w:t>
      </w:r>
    </w:p>
    <w:p w14:paraId="1A3EE497" w14:textId="2C6E8F79" w:rsidR="006506EB" w:rsidRPr="00665864" w:rsidRDefault="00A85B58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ВІСІМНАДЦЯТА</w:t>
      </w:r>
      <w:r w:rsidR="00665864" w:rsidRPr="00665864">
        <w:rPr>
          <w:b/>
          <w:sz w:val="28"/>
          <w:szCs w:val="28"/>
          <w:lang w:val="uk-UA"/>
        </w:rPr>
        <w:t xml:space="preserve"> </w:t>
      </w:r>
      <w:r w:rsidR="006506EB" w:rsidRPr="00665864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ПЕРШ</w:t>
      </w:r>
      <w:r w:rsidR="00002CBC" w:rsidRPr="00665864">
        <w:rPr>
          <w:b/>
          <w:sz w:val="28"/>
          <w:szCs w:val="28"/>
          <w:lang w:val="uk-UA"/>
        </w:rPr>
        <w:t xml:space="preserve">Е </w:t>
      </w:r>
      <w:r w:rsidR="006506EB" w:rsidRPr="00665864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665864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Р І Ш Е 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665864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3040FF95" w14:textId="3F27FF2E" w:rsidR="0001314A" w:rsidRPr="00665864" w:rsidRDefault="001523B3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05.</w:t>
      </w:r>
      <w:bookmarkStart w:id="0" w:name="_GoBack"/>
      <w:bookmarkEnd w:id="0"/>
      <w:r>
        <w:rPr>
          <w:sz w:val="28"/>
          <w:szCs w:val="28"/>
          <w:lang w:val="uk-UA"/>
        </w:rPr>
        <w:t>08.2022</w:t>
      </w:r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506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3EE25E61" w:rsidR="006B6534" w:rsidRPr="00665864" w:rsidRDefault="006B6534" w:rsidP="00A85B58">
      <w:pPr>
        <w:ind w:right="6094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A85B58">
        <w:rPr>
          <w:b/>
          <w:sz w:val="28"/>
          <w:szCs w:val="28"/>
          <w:lang w:val="uk-UA"/>
        </w:rPr>
        <w:t>погодження договору про реструктуризацію заборгованості за спожитий природний газ</w:t>
      </w:r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414F9992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A85B58">
        <w:rPr>
          <w:sz w:val="28"/>
          <w:szCs w:val="28"/>
          <w:lang w:val="uk-UA"/>
        </w:rPr>
        <w:t xml:space="preserve">клопотання директора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 xml:space="preserve">«Глухівський </w:t>
      </w:r>
      <w:r w:rsidR="00A85B58">
        <w:rPr>
          <w:sz w:val="28"/>
          <w:szCs w:val="28"/>
          <w:lang w:val="uk-UA"/>
        </w:rPr>
        <w:t>тепловий район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</w:t>
      </w:r>
      <w:r w:rsidR="00A85B58">
        <w:rPr>
          <w:sz w:val="28"/>
          <w:szCs w:val="28"/>
          <w:lang w:val="uk-UA"/>
        </w:rPr>
        <w:t>Колоші М.О. про</w:t>
      </w:r>
      <w:r w:rsidR="00A85B58" w:rsidRPr="00A85B58">
        <w:rPr>
          <w:lang w:val="uk-UA"/>
        </w:rPr>
        <w:t xml:space="preserve"> </w:t>
      </w:r>
      <w:r w:rsidR="00A85B58" w:rsidRPr="00A85B58">
        <w:rPr>
          <w:sz w:val="28"/>
          <w:szCs w:val="28"/>
          <w:lang w:val="uk-UA"/>
        </w:rPr>
        <w:t>погодження договору про реструктуризацію заборгованості за спожитий природний газ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</w:t>
      </w:r>
      <w:r w:rsidR="00A85B58">
        <w:rPr>
          <w:sz w:val="28"/>
          <w:szCs w:val="28"/>
          <w:lang w:val="uk-UA"/>
        </w:rPr>
        <w:t xml:space="preserve">зобов’язань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«Глухівський </w:t>
      </w:r>
      <w:r w:rsidR="00A85B58">
        <w:rPr>
          <w:sz w:val="28"/>
          <w:szCs w:val="28"/>
          <w:lang w:val="uk-UA"/>
        </w:rPr>
        <w:t>тепловий район</w:t>
      </w:r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A85B58">
        <w:rPr>
          <w:sz w:val="28"/>
          <w:szCs w:val="28"/>
          <w:lang w:val="uk-UA"/>
        </w:rPr>
        <w:t xml:space="preserve"> за договором про реструктуризацію заборгованості за спожитий природний газ</w:t>
      </w:r>
      <w:r w:rsidR="00843FB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керуючись </w:t>
      </w:r>
      <w:r w:rsidR="000941AF" w:rsidRPr="00665864">
        <w:rPr>
          <w:sz w:val="28"/>
          <w:szCs w:val="28"/>
          <w:lang w:val="uk-UA"/>
        </w:rPr>
        <w:t>статт</w:t>
      </w:r>
      <w:r w:rsidR="00A85B58">
        <w:rPr>
          <w:sz w:val="28"/>
          <w:szCs w:val="28"/>
          <w:lang w:val="uk-UA"/>
        </w:rPr>
        <w:t>ями</w:t>
      </w:r>
      <w:r w:rsidR="000941AF" w:rsidRPr="00665864">
        <w:rPr>
          <w:sz w:val="28"/>
          <w:szCs w:val="28"/>
          <w:lang w:val="uk-UA"/>
        </w:rPr>
        <w:t xml:space="preserve"> 26</w:t>
      </w:r>
      <w:r w:rsidR="00A85B58">
        <w:rPr>
          <w:sz w:val="28"/>
          <w:szCs w:val="28"/>
          <w:lang w:val="uk-UA"/>
        </w:rPr>
        <w:t xml:space="preserve"> та</w:t>
      </w:r>
      <w:r w:rsidR="000941AF" w:rsidRPr="00665864">
        <w:rPr>
          <w:sz w:val="28"/>
          <w:szCs w:val="28"/>
          <w:lang w:val="uk-UA"/>
        </w:rPr>
        <w:t xml:space="preserve"> 59 </w:t>
      </w:r>
      <w:r w:rsidRPr="00665864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03DC226E" w14:textId="05FEDD3A" w:rsidR="00752616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BF088C">
        <w:rPr>
          <w:sz w:val="28"/>
          <w:szCs w:val="28"/>
          <w:lang w:val="uk-UA"/>
        </w:rPr>
        <w:t>Погодити догов</w:t>
      </w:r>
      <w:r w:rsidR="006C5D8B">
        <w:rPr>
          <w:sz w:val="28"/>
          <w:szCs w:val="28"/>
          <w:lang w:val="uk-UA"/>
        </w:rPr>
        <w:t>о</w:t>
      </w:r>
      <w:r w:rsidR="00BF088C">
        <w:rPr>
          <w:sz w:val="28"/>
          <w:szCs w:val="28"/>
          <w:lang w:val="uk-UA"/>
        </w:rPr>
        <w:t>р</w:t>
      </w:r>
      <w:r w:rsidR="006C5D8B">
        <w:rPr>
          <w:sz w:val="28"/>
          <w:szCs w:val="28"/>
          <w:lang w:val="uk-UA"/>
        </w:rPr>
        <w:t>и</w:t>
      </w:r>
      <w:r w:rsidR="00BF088C">
        <w:rPr>
          <w:sz w:val="28"/>
          <w:szCs w:val="28"/>
          <w:lang w:val="uk-UA"/>
        </w:rPr>
        <w:t xml:space="preserve"> про </w:t>
      </w:r>
      <w:r w:rsidR="00BF088C" w:rsidRPr="00BF088C">
        <w:rPr>
          <w:sz w:val="28"/>
          <w:szCs w:val="28"/>
          <w:lang w:val="uk-UA"/>
        </w:rPr>
        <w:t>реструктуризацію заборгованості за спожитий природний газ</w:t>
      </w:r>
      <w:r w:rsidR="00BF088C">
        <w:rPr>
          <w:sz w:val="28"/>
          <w:szCs w:val="28"/>
          <w:lang w:val="uk-UA"/>
        </w:rPr>
        <w:t xml:space="preserve"> між </w:t>
      </w:r>
      <w:r w:rsidR="00BF088C" w:rsidRPr="00BF088C">
        <w:rPr>
          <w:sz w:val="28"/>
          <w:szCs w:val="28"/>
          <w:lang w:val="uk-UA"/>
        </w:rPr>
        <w:t>Комунальн</w:t>
      </w:r>
      <w:r w:rsidR="00BF088C">
        <w:rPr>
          <w:sz w:val="28"/>
          <w:szCs w:val="28"/>
          <w:lang w:val="uk-UA"/>
        </w:rPr>
        <w:t>им</w:t>
      </w:r>
      <w:r w:rsidR="00BF088C" w:rsidRPr="00BF088C">
        <w:rPr>
          <w:sz w:val="28"/>
          <w:szCs w:val="28"/>
          <w:lang w:val="uk-UA"/>
        </w:rPr>
        <w:t xml:space="preserve"> підприємств</w:t>
      </w:r>
      <w:r w:rsidR="00BF088C">
        <w:rPr>
          <w:sz w:val="28"/>
          <w:szCs w:val="28"/>
          <w:lang w:val="uk-UA"/>
        </w:rPr>
        <w:t>ом</w:t>
      </w:r>
      <w:r w:rsidR="00BF088C" w:rsidRPr="00BF088C">
        <w:rPr>
          <w:sz w:val="28"/>
          <w:szCs w:val="28"/>
          <w:lang w:val="uk-UA"/>
        </w:rPr>
        <w:t xml:space="preserve"> «Глухівський тепловий район» Глухівської міської ради</w:t>
      </w:r>
      <w:r w:rsidR="00BF088C">
        <w:rPr>
          <w:sz w:val="28"/>
          <w:szCs w:val="28"/>
          <w:lang w:val="uk-UA"/>
        </w:rPr>
        <w:t xml:space="preserve"> та Акціонерним товариством «Національна акціонерна компанія «Нафтогаз України»</w:t>
      </w:r>
      <w:r w:rsidR="00752616">
        <w:rPr>
          <w:sz w:val="28"/>
          <w:szCs w:val="28"/>
          <w:lang w:val="uk-UA"/>
        </w:rPr>
        <w:t xml:space="preserve"> на таких умовах:</w:t>
      </w:r>
    </w:p>
    <w:p w14:paraId="769DEB92" w14:textId="583C4BD2" w:rsidR="00497010" w:rsidRDefault="00856A55" w:rsidP="006B65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D90512">
        <w:rPr>
          <w:sz w:val="28"/>
          <w:szCs w:val="28"/>
          <w:lang w:val="uk-UA"/>
        </w:rPr>
        <w:t xml:space="preserve">реструктуризація </w:t>
      </w:r>
      <w:r w:rsidR="00497010">
        <w:rPr>
          <w:sz w:val="28"/>
          <w:szCs w:val="28"/>
          <w:lang w:val="uk-UA"/>
        </w:rPr>
        <w:t xml:space="preserve">кредиторської заборгованості за спожитий природний газ, яка утворилася у </w:t>
      </w:r>
      <w:r w:rsidR="00497010" w:rsidRPr="00497010">
        <w:rPr>
          <w:sz w:val="28"/>
          <w:szCs w:val="28"/>
          <w:lang w:val="uk-UA"/>
        </w:rPr>
        <w:t>Комунального підприємства «Глухівський тепловий район» Глухівської міської ради</w:t>
      </w:r>
      <w:r w:rsidR="004375F9">
        <w:rPr>
          <w:sz w:val="28"/>
          <w:szCs w:val="28"/>
          <w:lang w:val="uk-UA"/>
        </w:rPr>
        <w:t xml:space="preserve"> перед </w:t>
      </w:r>
      <w:r w:rsidR="004375F9" w:rsidRPr="004375F9">
        <w:rPr>
          <w:sz w:val="28"/>
          <w:szCs w:val="28"/>
          <w:lang w:val="uk-UA"/>
        </w:rPr>
        <w:t>Акціонерним товариством «Національна акціонерна компанія «Нафтогаз України»</w:t>
      </w:r>
      <w:r>
        <w:rPr>
          <w:sz w:val="28"/>
          <w:szCs w:val="28"/>
          <w:lang w:val="uk-UA"/>
        </w:rPr>
        <w:t xml:space="preserve"> станом на 1 червня 2021 року та не погашена станом на 31 травня 2022 року, виконується шляхом розстр</w:t>
      </w:r>
      <w:r w:rsidR="00D90512">
        <w:rPr>
          <w:sz w:val="28"/>
          <w:szCs w:val="28"/>
          <w:lang w:val="uk-UA"/>
        </w:rPr>
        <w:t>очення на 72 календарних місяці</w:t>
      </w:r>
      <w:r>
        <w:rPr>
          <w:sz w:val="28"/>
          <w:szCs w:val="28"/>
          <w:lang w:val="uk-UA"/>
        </w:rPr>
        <w:t xml:space="preserve"> без відстрочення її погашення</w:t>
      </w:r>
      <w:r w:rsidR="00D90512">
        <w:rPr>
          <w:sz w:val="28"/>
          <w:szCs w:val="28"/>
          <w:lang w:val="uk-UA"/>
        </w:rPr>
        <w:t>;</w:t>
      </w:r>
    </w:p>
    <w:p w14:paraId="27E6614C" w14:textId="4E412E55" w:rsidR="00752616" w:rsidRDefault="00856A55" w:rsidP="006B65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D90512">
        <w:rPr>
          <w:sz w:val="28"/>
          <w:szCs w:val="28"/>
          <w:lang w:val="uk-UA"/>
        </w:rPr>
        <w:t xml:space="preserve">сума </w:t>
      </w:r>
      <w:r w:rsidR="00752616">
        <w:rPr>
          <w:sz w:val="28"/>
          <w:szCs w:val="28"/>
          <w:lang w:val="uk-UA"/>
        </w:rPr>
        <w:t>заборгованості</w:t>
      </w:r>
      <w:r w:rsidR="008F5F2E" w:rsidRPr="008F5F2E">
        <w:rPr>
          <w:sz w:val="28"/>
          <w:szCs w:val="28"/>
          <w:lang w:val="uk-UA"/>
        </w:rPr>
        <w:t xml:space="preserve"> </w:t>
      </w:r>
      <w:r w:rsidR="008F5F2E">
        <w:rPr>
          <w:sz w:val="28"/>
          <w:szCs w:val="28"/>
          <w:lang w:val="uk-UA"/>
        </w:rPr>
        <w:t>згідно з договором від 21.09.2020 № 20/21-2401-ТЕ-29</w:t>
      </w:r>
      <w:r w:rsidR="00752616">
        <w:rPr>
          <w:sz w:val="28"/>
          <w:szCs w:val="28"/>
          <w:lang w:val="uk-UA"/>
        </w:rPr>
        <w:t>, що підлягає реструктуризації, становить 5 109 320,57 грн (п’ять мільйонів сто дев’ять тисяч триста двадцять гривень 57 копійок)</w:t>
      </w:r>
      <w:r w:rsidR="00D90512">
        <w:rPr>
          <w:sz w:val="28"/>
          <w:szCs w:val="28"/>
          <w:lang w:val="uk-UA"/>
        </w:rPr>
        <w:t>;</w:t>
      </w:r>
    </w:p>
    <w:p w14:paraId="7F0F9E73" w14:textId="222B7CE6" w:rsidR="008F5F2E" w:rsidRDefault="00D90512" w:rsidP="008F5F2E">
      <w:pPr>
        <w:ind w:firstLine="720"/>
        <w:jc w:val="both"/>
        <w:rPr>
          <w:sz w:val="28"/>
          <w:szCs w:val="28"/>
          <w:lang w:val="uk-UA"/>
        </w:rPr>
      </w:pPr>
      <w:r w:rsidRPr="008F5F2E">
        <w:rPr>
          <w:sz w:val="28"/>
          <w:szCs w:val="28"/>
          <w:lang w:val="uk-UA"/>
        </w:rPr>
        <w:t xml:space="preserve">сума </w:t>
      </w:r>
      <w:r w:rsidR="008F5F2E" w:rsidRPr="008F5F2E">
        <w:rPr>
          <w:sz w:val="28"/>
          <w:szCs w:val="28"/>
          <w:lang w:val="uk-UA"/>
        </w:rPr>
        <w:t xml:space="preserve">заборгованості згідно з договором від 21.09.2020 № 20/21-2402-БО-29, що підлягає реструктуризації, становить </w:t>
      </w:r>
      <w:r w:rsidR="008F5F2E">
        <w:rPr>
          <w:sz w:val="28"/>
          <w:szCs w:val="28"/>
          <w:lang w:val="uk-UA"/>
        </w:rPr>
        <w:t>1</w:t>
      </w:r>
      <w:r w:rsidR="008F5F2E" w:rsidRPr="008F5F2E">
        <w:rPr>
          <w:sz w:val="28"/>
          <w:szCs w:val="28"/>
          <w:lang w:val="uk-UA"/>
        </w:rPr>
        <w:t xml:space="preserve"> </w:t>
      </w:r>
      <w:r w:rsidR="008F5F2E">
        <w:rPr>
          <w:sz w:val="28"/>
          <w:szCs w:val="28"/>
          <w:lang w:val="uk-UA"/>
        </w:rPr>
        <w:t>638</w:t>
      </w:r>
      <w:r w:rsidR="008F5F2E" w:rsidRPr="008F5F2E">
        <w:rPr>
          <w:sz w:val="28"/>
          <w:szCs w:val="28"/>
          <w:lang w:val="uk-UA"/>
        </w:rPr>
        <w:t xml:space="preserve"> </w:t>
      </w:r>
      <w:r w:rsidR="008F5F2E">
        <w:rPr>
          <w:sz w:val="28"/>
          <w:szCs w:val="28"/>
          <w:lang w:val="uk-UA"/>
        </w:rPr>
        <w:t>539</w:t>
      </w:r>
      <w:r w:rsidR="008F5F2E" w:rsidRPr="008F5F2E">
        <w:rPr>
          <w:sz w:val="28"/>
          <w:szCs w:val="28"/>
          <w:lang w:val="uk-UA"/>
        </w:rPr>
        <w:t>,</w:t>
      </w:r>
      <w:r w:rsidR="008F5F2E">
        <w:rPr>
          <w:sz w:val="28"/>
          <w:szCs w:val="28"/>
          <w:lang w:val="uk-UA"/>
        </w:rPr>
        <w:t>95</w:t>
      </w:r>
      <w:r w:rsidR="008F5F2E" w:rsidRPr="008F5F2E">
        <w:rPr>
          <w:sz w:val="28"/>
          <w:szCs w:val="28"/>
          <w:lang w:val="uk-UA"/>
        </w:rPr>
        <w:t xml:space="preserve"> грн (</w:t>
      </w:r>
      <w:r w:rsidR="008F5F2E">
        <w:rPr>
          <w:sz w:val="28"/>
          <w:szCs w:val="28"/>
          <w:lang w:val="uk-UA"/>
        </w:rPr>
        <w:t xml:space="preserve">один </w:t>
      </w:r>
      <w:r w:rsidR="008F5F2E" w:rsidRPr="008F5F2E">
        <w:rPr>
          <w:sz w:val="28"/>
          <w:szCs w:val="28"/>
          <w:lang w:val="uk-UA"/>
        </w:rPr>
        <w:t xml:space="preserve">мільйон </w:t>
      </w:r>
      <w:r w:rsidR="008F5F2E">
        <w:rPr>
          <w:sz w:val="28"/>
          <w:szCs w:val="28"/>
          <w:lang w:val="uk-UA"/>
        </w:rPr>
        <w:t>шістсот</w:t>
      </w:r>
      <w:r w:rsidR="008F5F2E" w:rsidRPr="008F5F2E">
        <w:rPr>
          <w:sz w:val="28"/>
          <w:szCs w:val="28"/>
          <w:lang w:val="uk-UA"/>
        </w:rPr>
        <w:t xml:space="preserve"> </w:t>
      </w:r>
      <w:r w:rsidR="008F5F2E">
        <w:rPr>
          <w:sz w:val="28"/>
          <w:szCs w:val="28"/>
          <w:lang w:val="uk-UA"/>
        </w:rPr>
        <w:t>тридцять вісім</w:t>
      </w:r>
      <w:r w:rsidR="008F5F2E" w:rsidRPr="008F5F2E">
        <w:rPr>
          <w:sz w:val="28"/>
          <w:szCs w:val="28"/>
          <w:lang w:val="uk-UA"/>
        </w:rPr>
        <w:t xml:space="preserve"> тисяч </w:t>
      </w:r>
      <w:r w:rsidR="008F5F2E">
        <w:rPr>
          <w:sz w:val="28"/>
          <w:szCs w:val="28"/>
          <w:lang w:val="uk-UA"/>
        </w:rPr>
        <w:t>п’ятсот тридцять дев’ять</w:t>
      </w:r>
      <w:r w:rsidR="008F5F2E" w:rsidRPr="008F5F2E">
        <w:rPr>
          <w:sz w:val="28"/>
          <w:szCs w:val="28"/>
          <w:lang w:val="uk-UA"/>
        </w:rPr>
        <w:t xml:space="preserve"> гривень </w:t>
      </w:r>
      <w:r w:rsidR="008F5F2E">
        <w:rPr>
          <w:sz w:val="28"/>
          <w:szCs w:val="28"/>
          <w:lang w:val="uk-UA"/>
        </w:rPr>
        <w:t>95</w:t>
      </w:r>
      <w:r w:rsidR="008F5F2E" w:rsidRPr="008F5F2E">
        <w:rPr>
          <w:sz w:val="28"/>
          <w:szCs w:val="28"/>
          <w:lang w:val="uk-UA"/>
        </w:rPr>
        <w:t xml:space="preserve"> копійок)</w:t>
      </w:r>
      <w:r>
        <w:rPr>
          <w:sz w:val="28"/>
          <w:szCs w:val="28"/>
          <w:lang w:val="uk-UA"/>
        </w:rPr>
        <w:t>;</w:t>
      </w:r>
    </w:p>
    <w:p w14:paraId="7AEED32F" w14:textId="79633647" w:rsidR="006B6534" w:rsidRPr="00665864" w:rsidRDefault="008F5F2E" w:rsidP="006B65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6A55">
        <w:rPr>
          <w:sz w:val="28"/>
          <w:szCs w:val="28"/>
          <w:lang w:val="uk-UA"/>
        </w:rPr>
        <w:t>3) </w:t>
      </w:r>
      <w:r w:rsidR="00752616" w:rsidRPr="00752616">
        <w:rPr>
          <w:sz w:val="28"/>
          <w:szCs w:val="28"/>
          <w:lang w:val="uk-UA"/>
        </w:rPr>
        <w:t>Комунальн</w:t>
      </w:r>
      <w:r w:rsidR="00752616">
        <w:rPr>
          <w:sz w:val="28"/>
          <w:szCs w:val="28"/>
          <w:lang w:val="uk-UA"/>
        </w:rPr>
        <w:t>е</w:t>
      </w:r>
      <w:r w:rsidR="00752616" w:rsidRPr="00752616">
        <w:rPr>
          <w:sz w:val="28"/>
          <w:szCs w:val="28"/>
          <w:lang w:val="uk-UA"/>
        </w:rPr>
        <w:t xml:space="preserve"> підприємство «Глухівський тепловий район» Глухівської міської ради</w:t>
      </w:r>
      <w:r w:rsidR="00752616">
        <w:rPr>
          <w:sz w:val="28"/>
          <w:szCs w:val="28"/>
          <w:lang w:val="uk-UA"/>
        </w:rPr>
        <w:t xml:space="preserve"> зобов’язується виплатити у повному обсязі заборгованість шляхом перерахування щомісяця коштів з поточного рахунка боржника на поточний рахунок кредитора рівними частинами</w:t>
      </w:r>
      <w:r w:rsidR="00D90512">
        <w:rPr>
          <w:sz w:val="28"/>
          <w:szCs w:val="28"/>
          <w:lang w:val="uk-UA"/>
        </w:rPr>
        <w:t>,</w:t>
      </w:r>
      <w:r w:rsidR="00752616">
        <w:rPr>
          <w:sz w:val="28"/>
          <w:szCs w:val="28"/>
          <w:lang w:val="uk-UA"/>
        </w:rPr>
        <w:t xml:space="preserve"> </w:t>
      </w:r>
      <w:r w:rsidR="00856A55">
        <w:rPr>
          <w:sz w:val="28"/>
          <w:szCs w:val="28"/>
          <w:lang w:val="uk-UA"/>
        </w:rPr>
        <w:t>починаючи</w:t>
      </w:r>
      <w:r w:rsidR="00752616">
        <w:rPr>
          <w:sz w:val="28"/>
          <w:szCs w:val="28"/>
          <w:lang w:val="uk-UA"/>
        </w:rPr>
        <w:t xml:space="preserve"> з першого числа місяця, у якому укладено договір, не </w:t>
      </w:r>
      <w:r w:rsidR="00856A55">
        <w:rPr>
          <w:sz w:val="28"/>
          <w:szCs w:val="28"/>
          <w:lang w:val="uk-UA"/>
        </w:rPr>
        <w:t>пізніше останнього числа місяця.</w:t>
      </w:r>
    </w:p>
    <w:p w14:paraId="0B226AEA" w14:textId="4EDEB6AF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lastRenderedPageBreak/>
        <w:t>2.</w:t>
      </w:r>
      <w:r w:rsidR="00843FBA" w:rsidRPr="00665864">
        <w:rPr>
          <w:sz w:val="28"/>
          <w:szCs w:val="28"/>
          <w:lang w:val="uk-UA"/>
        </w:rPr>
        <w:t> </w:t>
      </w:r>
      <w:r w:rsidR="00BF088C">
        <w:rPr>
          <w:sz w:val="28"/>
          <w:szCs w:val="28"/>
          <w:lang w:val="uk-UA"/>
        </w:rPr>
        <w:t xml:space="preserve">Доручити Глухівському міському голові Вайло Н.О. від імені </w:t>
      </w:r>
      <w:r w:rsidR="00D90512">
        <w:rPr>
          <w:sz w:val="28"/>
          <w:szCs w:val="28"/>
          <w:lang w:val="uk-UA"/>
        </w:rPr>
        <w:t xml:space="preserve">Глухівської </w:t>
      </w:r>
      <w:r w:rsidR="00BF088C">
        <w:rPr>
          <w:sz w:val="28"/>
          <w:szCs w:val="28"/>
          <w:lang w:val="uk-UA"/>
        </w:rPr>
        <w:t xml:space="preserve">міської ради погодити </w:t>
      </w:r>
      <w:r w:rsidR="00D90512">
        <w:rPr>
          <w:sz w:val="28"/>
          <w:szCs w:val="28"/>
          <w:lang w:val="uk-UA"/>
        </w:rPr>
        <w:t xml:space="preserve">вищевказані </w:t>
      </w:r>
      <w:r w:rsidR="00BF088C">
        <w:rPr>
          <w:sz w:val="28"/>
          <w:szCs w:val="28"/>
          <w:lang w:val="uk-UA"/>
        </w:rPr>
        <w:t>догов</w:t>
      </w:r>
      <w:r w:rsidR="00D90512">
        <w:rPr>
          <w:sz w:val="28"/>
          <w:szCs w:val="28"/>
          <w:lang w:val="uk-UA"/>
        </w:rPr>
        <w:t>о</w:t>
      </w:r>
      <w:r w:rsidR="00BF088C">
        <w:rPr>
          <w:sz w:val="28"/>
          <w:szCs w:val="28"/>
          <w:lang w:val="uk-UA"/>
        </w:rPr>
        <w:t>р</w:t>
      </w:r>
      <w:r w:rsidR="00D90512">
        <w:rPr>
          <w:sz w:val="28"/>
          <w:szCs w:val="28"/>
          <w:lang w:val="uk-UA"/>
        </w:rPr>
        <w:t>и</w:t>
      </w:r>
      <w:r w:rsidR="00752616" w:rsidRPr="00752616">
        <w:t xml:space="preserve"> </w:t>
      </w:r>
      <w:r w:rsidR="00752616" w:rsidRPr="00752616">
        <w:rPr>
          <w:sz w:val="28"/>
          <w:szCs w:val="28"/>
          <w:lang w:val="uk-UA"/>
        </w:rPr>
        <w:t>про реструктуризацію заборгованості за спожитий природний газ</w:t>
      </w:r>
      <w:r w:rsidRPr="00665864">
        <w:rPr>
          <w:sz w:val="28"/>
          <w:szCs w:val="28"/>
          <w:lang w:val="uk-UA"/>
        </w:rPr>
        <w:t>.</w:t>
      </w:r>
    </w:p>
    <w:p w14:paraId="37289A9A" w14:textId="6EAB7C59" w:rsidR="006B6534" w:rsidRPr="00665864" w:rsidRDefault="00D32FBE" w:rsidP="00752616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Галустяна В.Е. та на </w:t>
      </w:r>
      <w:r w:rsidR="00D90512" w:rsidRPr="00D90512">
        <w:rPr>
          <w:sz w:val="28"/>
          <w:szCs w:val="28"/>
          <w:lang w:val="uk-UA"/>
        </w:rPr>
        <w:t>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</w:t>
      </w:r>
      <w:r w:rsidR="00D46823" w:rsidRPr="00665864">
        <w:rPr>
          <w:sz w:val="28"/>
          <w:szCs w:val="28"/>
          <w:lang w:val="uk-UA"/>
        </w:rPr>
        <w:t>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3A16D4E4" w14:textId="4AC7B18F" w:rsidR="008E1DA7" w:rsidRPr="00A85B58" w:rsidRDefault="00843FBA" w:rsidP="00A85B58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</w:p>
    <w:sectPr w:rsidR="008E1DA7" w:rsidRPr="00A85B58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23B3"/>
    <w:rsid w:val="00153D93"/>
    <w:rsid w:val="001902D6"/>
    <w:rsid w:val="00192B09"/>
    <w:rsid w:val="001F5F55"/>
    <w:rsid w:val="00205523"/>
    <w:rsid w:val="00206006"/>
    <w:rsid w:val="002E04DE"/>
    <w:rsid w:val="00341540"/>
    <w:rsid w:val="003B69F0"/>
    <w:rsid w:val="003C121F"/>
    <w:rsid w:val="004142A1"/>
    <w:rsid w:val="004375F9"/>
    <w:rsid w:val="004403BA"/>
    <w:rsid w:val="00441D5E"/>
    <w:rsid w:val="0046242C"/>
    <w:rsid w:val="004634F9"/>
    <w:rsid w:val="00497010"/>
    <w:rsid w:val="004A6B17"/>
    <w:rsid w:val="00504D6A"/>
    <w:rsid w:val="005063DF"/>
    <w:rsid w:val="00517876"/>
    <w:rsid w:val="0052795B"/>
    <w:rsid w:val="005A2354"/>
    <w:rsid w:val="006175EB"/>
    <w:rsid w:val="006506EB"/>
    <w:rsid w:val="00665864"/>
    <w:rsid w:val="0067631D"/>
    <w:rsid w:val="006A43B4"/>
    <w:rsid w:val="006B6534"/>
    <w:rsid w:val="006C5D8B"/>
    <w:rsid w:val="00752616"/>
    <w:rsid w:val="007810B1"/>
    <w:rsid w:val="007C7A01"/>
    <w:rsid w:val="007E46AF"/>
    <w:rsid w:val="00843FBA"/>
    <w:rsid w:val="00856A55"/>
    <w:rsid w:val="008828ED"/>
    <w:rsid w:val="008C65D9"/>
    <w:rsid w:val="008E1DA7"/>
    <w:rsid w:val="008F5F2E"/>
    <w:rsid w:val="0093635D"/>
    <w:rsid w:val="00983ACF"/>
    <w:rsid w:val="009A1F35"/>
    <w:rsid w:val="009B3A66"/>
    <w:rsid w:val="00A71E94"/>
    <w:rsid w:val="00A85B58"/>
    <w:rsid w:val="00AD0C3B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E17FD"/>
    <w:rsid w:val="00BF088C"/>
    <w:rsid w:val="00C1388A"/>
    <w:rsid w:val="00C20D31"/>
    <w:rsid w:val="00C31C7E"/>
    <w:rsid w:val="00C33758"/>
    <w:rsid w:val="00C338EA"/>
    <w:rsid w:val="00C85CE9"/>
    <w:rsid w:val="00CC601F"/>
    <w:rsid w:val="00D317E4"/>
    <w:rsid w:val="00D32FBE"/>
    <w:rsid w:val="00D37A26"/>
    <w:rsid w:val="00D46823"/>
    <w:rsid w:val="00D72474"/>
    <w:rsid w:val="00D90512"/>
    <w:rsid w:val="00DA567A"/>
    <w:rsid w:val="00DA7AA0"/>
    <w:rsid w:val="00E36744"/>
    <w:rsid w:val="00E665D0"/>
    <w:rsid w:val="00E825D6"/>
    <w:rsid w:val="00EB3037"/>
    <w:rsid w:val="00ED18FA"/>
    <w:rsid w:val="00EE0E0D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7</cp:revision>
  <cp:lastPrinted>2022-07-07T07:46:00Z</cp:lastPrinted>
  <dcterms:created xsi:type="dcterms:W3CDTF">2022-07-26T13:39:00Z</dcterms:created>
  <dcterms:modified xsi:type="dcterms:W3CDTF">2022-08-03T07:27:00Z</dcterms:modified>
</cp:coreProperties>
</file>