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2B50BE" w14:textId="1651DAB4" w:rsidR="006506EB" w:rsidRPr="00BD7156" w:rsidRDefault="001268AD" w:rsidP="006506EB">
      <w:pPr>
        <w:pStyle w:val="1"/>
        <w:tabs>
          <w:tab w:val="left" w:pos="3828"/>
        </w:tabs>
        <w:jc w:val="center"/>
        <w:rPr>
          <w:b/>
          <w:sz w:val="28"/>
          <w:szCs w:val="28"/>
          <w:lang w:val="uk-UA"/>
        </w:rPr>
      </w:pPr>
      <w:r w:rsidRPr="00BD7156">
        <w:rPr>
          <w:b/>
          <w:noProof/>
          <w:sz w:val="28"/>
          <w:szCs w:val="28"/>
        </w:rPr>
        <w:drawing>
          <wp:inline distT="0" distB="0" distL="0" distR="0" wp14:anchorId="77AB5CB4" wp14:editId="42F04347">
            <wp:extent cx="485775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C54EDB" w14:textId="77777777" w:rsidR="006506EB" w:rsidRPr="00BD7156" w:rsidRDefault="006506EB" w:rsidP="006506EB">
      <w:pPr>
        <w:jc w:val="center"/>
        <w:rPr>
          <w:b/>
          <w:sz w:val="28"/>
          <w:szCs w:val="28"/>
          <w:lang w:val="uk-UA"/>
        </w:rPr>
      </w:pPr>
      <w:r w:rsidRPr="00BD7156">
        <w:rPr>
          <w:b/>
          <w:sz w:val="28"/>
          <w:szCs w:val="28"/>
          <w:lang w:val="uk-UA"/>
        </w:rPr>
        <w:t>ГЛУХІВСЬКА МІСЬКА РАДА СУМСЬКОЇ ОБЛАСТІ</w:t>
      </w:r>
    </w:p>
    <w:p w14:paraId="176F0C7D" w14:textId="4221767A" w:rsidR="006506EB" w:rsidRPr="00BD7156" w:rsidRDefault="007C7A01" w:rsidP="006506EB">
      <w:pPr>
        <w:pStyle w:val="a5"/>
        <w:jc w:val="center"/>
        <w:rPr>
          <w:b/>
          <w:sz w:val="28"/>
          <w:szCs w:val="28"/>
          <w:lang w:val="uk-UA"/>
        </w:rPr>
      </w:pPr>
      <w:r w:rsidRPr="00BD7156">
        <w:rPr>
          <w:b/>
          <w:sz w:val="28"/>
          <w:szCs w:val="28"/>
          <w:lang w:val="uk-UA"/>
        </w:rPr>
        <w:t>ВО</w:t>
      </w:r>
      <w:r w:rsidR="00AE663F" w:rsidRPr="00BD7156">
        <w:rPr>
          <w:b/>
          <w:sz w:val="28"/>
          <w:szCs w:val="28"/>
          <w:lang w:val="uk-UA"/>
        </w:rPr>
        <w:t>СЬОМЕ</w:t>
      </w:r>
      <w:r w:rsidR="006506EB" w:rsidRPr="00BD7156">
        <w:rPr>
          <w:b/>
          <w:sz w:val="28"/>
          <w:szCs w:val="28"/>
          <w:lang w:val="uk-UA"/>
        </w:rPr>
        <w:t xml:space="preserve"> СКЛИКАННЯ</w:t>
      </w:r>
    </w:p>
    <w:p w14:paraId="1A3EE497" w14:textId="02CDCC6A" w:rsidR="006506EB" w:rsidRPr="00BD7156" w:rsidRDefault="00D173CF" w:rsidP="006506EB">
      <w:pPr>
        <w:pStyle w:val="a5"/>
        <w:jc w:val="center"/>
        <w:rPr>
          <w:b/>
          <w:sz w:val="28"/>
          <w:szCs w:val="28"/>
          <w:lang w:val="uk-UA"/>
        </w:rPr>
      </w:pPr>
      <w:r w:rsidRPr="00D173CF">
        <w:rPr>
          <w:b/>
          <w:sz w:val="28"/>
          <w:szCs w:val="28"/>
          <w:lang w:val="uk-UA"/>
        </w:rPr>
        <w:t>ТРИНАДЦЯТА</w:t>
      </w:r>
      <w:r w:rsidRPr="00BD7156">
        <w:rPr>
          <w:b/>
          <w:sz w:val="28"/>
          <w:szCs w:val="28"/>
          <w:lang w:val="uk-UA"/>
        </w:rPr>
        <w:t xml:space="preserve"> </w:t>
      </w:r>
      <w:r w:rsidR="006506EB" w:rsidRPr="00BD7156">
        <w:rPr>
          <w:b/>
          <w:sz w:val="28"/>
          <w:szCs w:val="28"/>
          <w:lang w:val="uk-UA"/>
        </w:rPr>
        <w:t>СЕСІЯ</w:t>
      </w:r>
    </w:p>
    <w:p w14:paraId="79D42BC6" w14:textId="72EB5EA0" w:rsidR="006506EB" w:rsidRPr="00BD7156" w:rsidRDefault="007C7A01" w:rsidP="006506EB">
      <w:pPr>
        <w:pStyle w:val="a5"/>
        <w:jc w:val="center"/>
        <w:rPr>
          <w:b/>
          <w:sz w:val="28"/>
          <w:szCs w:val="28"/>
          <w:lang w:val="uk-UA"/>
        </w:rPr>
      </w:pPr>
      <w:r w:rsidRPr="00BD7156">
        <w:rPr>
          <w:b/>
          <w:sz w:val="28"/>
          <w:szCs w:val="28"/>
          <w:lang w:val="uk-UA"/>
        </w:rPr>
        <w:t>ПЕРШ</w:t>
      </w:r>
      <w:r w:rsidR="00002CBC" w:rsidRPr="00BD7156">
        <w:rPr>
          <w:b/>
          <w:sz w:val="28"/>
          <w:szCs w:val="28"/>
          <w:lang w:val="uk-UA"/>
        </w:rPr>
        <w:t xml:space="preserve">Е </w:t>
      </w:r>
      <w:r w:rsidR="006506EB" w:rsidRPr="00BD7156">
        <w:rPr>
          <w:b/>
          <w:sz w:val="28"/>
          <w:szCs w:val="28"/>
          <w:lang w:val="uk-UA"/>
        </w:rPr>
        <w:t>ПЛЕНАРНЕ ЗАСІДАННЯ</w:t>
      </w:r>
    </w:p>
    <w:p w14:paraId="5BA0509A" w14:textId="77777777" w:rsidR="006506EB" w:rsidRPr="00BD7156" w:rsidRDefault="006506EB" w:rsidP="006506EB">
      <w:pPr>
        <w:pStyle w:val="a5"/>
        <w:jc w:val="center"/>
        <w:rPr>
          <w:b/>
          <w:sz w:val="32"/>
          <w:szCs w:val="32"/>
          <w:lang w:val="uk-UA"/>
        </w:rPr>
      </w:pPr>
      <w:r w:rsidRPr="00BD7156">
        <w:rPr>
          <w:b/>
          <w:sz w:val="32"/>
          <w:szCs w:val="32"/>
          <w:lang w:val="uk-UA"/>
        </w:rPr>
        <w:t>Р І Ш Е Н</w:t>
      </w:r>
      <w:r w:rsidRPr="00BD7156">
        <w:rPr>
          <w:rStyle w:val="apple-converted-space"/>
          <w:b/>
          <w:bCs/>
          <w:color w:val="000000"/>
          <w:sz w:val="32"/>
          <w:szCs w:val="32"/>
          <w:lang w:val="uk-UA"/>
        </w:rPr>
        <w:t xml:space="preserve"> </w:t>
      </w:r>
      <w:proofErr w:type="spellStart"/>
      <w:r w:rsidRPr="00BD7156">
        <w:rPr>
          <w:rStyle w:val="spelle"/>
          <w:b/>
          <w:bCs/>
          <w:color w:val="000000"/>
          <w:sz w:val="32"/>
          <w:szCs w:val="32"/>
          <w:lang w:val="uk-UA"/>
        </w:rPr>
        <w:t>Н</w:t>
      </w:r>
      <w:proofErr w:type="spellEnd"/>
      <w:r w:rsidRPr="00BD7156">
        <w:rPr>
          <w:rStyle w:val="apple-converted-space"/>
          <w:b/>
          <w:bCs/>
          <w:color w:val="000000"/>
          <w:sz w:val="32"/>
          <w:szCs w:val="32"/>
          <w:lang w:val="uk-UA"/>
        </w:rPr>
        <w:t xml:space="preserve"> </w:t>
      </w:r>
      <w:r w:rsidRPr="00BD7156">
        <w:rPr>
          <w:b/>
          <w:sz w:val="32"/>
          <w:szCs w:val="32"/>
          <w:lang w:val="uk-UA"/>
        </w:rPr>
        <w:t>Я</w:t>
      </w:r>
    </w:p>
    <w:p w14:paraId="3040FF95" w14:textId="3607CD7F" w:rsidR="0001314A" w:rsidRPr="00BD7156" w:rsidRDefault="003F53CC" w:rsidP="0001314A">
      <w:pPr>
        <w:tabs>
          <w:tab w:val="left" w:pos="4253"/>
          <w:tab w:val="right" w:pos="8385"/>
        </w:tabs>
        <w:rPr>
          <w:sz w:val="28"/>
          <w:szCs w:val="28"/>
          <w:lang w:val="uk-UA"/>
        </w:rPr>
      </w:pPr>
      <w:r w:rsidRPr="003F53CC">
        <w:rPr>
          <w:sz w:val="28"/>
          <w:szCs w:val="28"/>
          <w:lang w:val="uk-UA"/>
        </w:rPr>
        <w:t>22.12.2021</w:t>
      </w:r>
      <w:r w:rsidR="0001314A" w:rsidRPr="00BD7156">
        <w:rPr>
          <w:sz w:val="28"/>
          <w:szCs w:val="28"/>
          <w:lang w:val="uk-UA"/>
        </w:rPr>
        <w:tab/>
        <w:t>м. Глухів</w:t>
      </w:r>
      <w:r w:rsidR="0001314A" w:rsidRPr="00BD7156">
        <w:rPr>
          <w:sz w:val="28"/>
          <w:szCs w:val="28"/>
          <w:lang w:val="uk-UA"/>
        </w:rPr>
        <w:tab/>
        <w:t xml:space="preserve">№ </w:t>
      </w:r>
      <w:r>
        <w:rPr>
          <w:sz w:val="28"/>
          <w:szCs w:val="28"/>
          <w:lang w:val="uk-UA"/>
        </w:rPr>
        <w:t>410</w:t>
      </w:r>
    </w:p>
    <w:p w14:paraId="4899D696" w14:textId="77777777" w:rsidR="006B6534" w:rsidRPr="00BD7156" w:rsidRDefault="006B6534" w:rsidP="006B6534">
      <w:pPr>
        <w:jc w:val="center"/>
        <w:rPr>
          <w:lang w:val="uk-UA"/>
        </w:rPr>
      </w:pPr>
    </w:p>
    <w:p w14:paraId="50CA2211" w14:textId="77777777" w:rsidR="006B6534" w:rsidRPr="00BD7156" w:rsidRDefault="006B6534" w:rsidP="006B6534">
      <w:pPr>
        <w:jc w:val="center"/>
        <w:rPr>
          <w:lang w:val="uk-UA"/>
        </w:rPr>
      </w:pPr>
    </w:p>
    <w:p w14:paraId="7589BD64" w14:textId="338ECB00" w:rsidR="006B6534" w:rsidRPr="00BD7156" w:rsidRDefault="006B6534" w:rsidP="003B64A3">
      <w:pPr>
        <w:ind w:right="-1"/>
        <w:jc w:val="both"/>
        <w:rPr>
          <w:b/>
          <w:sz w:val="28"/>
          <w:szCs w:val="28"/>
          <w:lang w:val="uk-UA"/>
        </w:rPr>
      </w:pPr>
      <w:r w:rsidRPr="00BD7156">
        <w:rPr>
          <w:b/>
          <w:sz w:val="28"/>
          <w:szCs w:val="28"/>
          <w:lang w:val="uk-UA"/>
        </w:rPr>
        <w:t xml:space="preserve">Про </w:t>
      </w:r>
      <w:r w:rsidR="00BE17FD" w:rsidRPr="00BD7156">
        <w:rPr>
          <w:b/>
          <w:sz w:val="28"/>
          <w:szCs w:val="28"/>
          <w:lang w:val="uk-UA"/>
        </w:rPr>
        <w:t xml:space="preserve">цільову </w:t>
      </w:r>
      <w:r w:rsidR="00843FBA" w:rsidRPr="00BD7156">
        <w:rPr>
          <w:b/>
          <w:sz w:val="28"/>
          <w:szCs w:val="28"/>
          <w:lang w:val="uk-UA"/>
        </w:rPr>
        <w:t xml:space="preserve">Програму </w:t>
      </w:r>
      <w:r w:rsidR="003B64A3" w:rsidRPr="00BD7156">
        <w:rPr>
          <w:b/>
          <w:sz w:val="28"/>
          <w:szCs w:val="28"/>
          <w:lang w:val="uk-UA"/>
        </w:rPr>
        <w:t>відшкодування різниці в тарифах на послуги з постачання теплової енергії для споживачів категорії «населення»</w:t>
      </w:r>
      <w:r w:rsidR="00D173CF">
        <w:rPr>
          <w:b/>
          <w:sz w:val="28"/>
          <w:szCs w:val="28"/>
          <w:lang w:val="uk-UA"/>
        </w:rPr>
        <w:t xml:space="preserve"> </w:t>
      </w:r>
      <w:r w:rsidR="003B64A3" w:rsidRPr="00BD7156">
        <w:rPr>
          <w:b/>
          <w:sz w:val="28"/>
          <w:szCs w:val="28"/>
          <w:lang w:val="uk-UA"/>
        </w:rPr>
        <w:t>Комунального підприємства «Глухівський тепловий район» Глухівської міської ради на 2022 рік</w:t>
      </w:r>
    </w:p>
    <w:p w14:paraId="40338FA7" w14:textId="77777777" w:rsidR="006B6534" w:rsidRPr="00BD7156" w:rsidRDefault="006B6534" w:rsidP="006B6534">
      <w:pPr>
        <w:tabs>
          <w:tab w:val="left" w:pos="9000"/>
        </w:tabs>
        <w:ind w:right="638"/>
        <w:rPr>
          <w:b/>
          <w:lang w:val="uk-UA"/>
        </w:rPr>
      </w:pPr>
    </w:p>
    <w:p w14:paraId="151AC9EB" w14:textId="77777777" w:rsidR="006B6534" w:rsidRPr="00BD7156" w:rsidRDefault="006B6534" w:rsidP="006B6534">
      <w:pPr>
        <w:tabs>
          <w:tab w:val="left" w:pos="9000"/>
        </w:tabs>
        <w:ind w:right="638"/>
        <w:rPr>
          <w:b/>
          <w:lang w:val="uk-UA"/>
        </w:rPr>
      </w:pPr>
    </w:p>
    <w:p w14:paraId="3FC10474" w14:textId="55795A5B" w:rsidR="006B6534" w:rsidRPr="00BD7156" w:rsidRDefault="006B6534" w:rsidP="006B6534">
      <w:pPr>
        <w:ind w:firstLine="720"/>
        <w:jc w:val="both"/>
        <w:rPr>
          <w:sz w:val="28"/>
          <w:szCs w:val="28"/>
          <w:lang w:val="uk-UA"/>
        </w:rPr>
      </w:pPr>
      <w:r w:rsidRPr="00BD7156">
        <w:rPr>
          <w:sz w:val="28"/>
          <w:szCs w:val="28"/>
          <w:lang w:val="uk-UA"/>
        </w:rPr>
        <w:t xml:space="preserve">Розглянувши </w:t>
      </w:r>
      <w:r w:rsidR="00F30F6C" w:rsidRPr="00BD7156">
        <w:rPr>
          <w:sz w:val="28"/>
          <w:szCs w:val="28"/>
          <w:lang w:val="uk-UA"/>
        </w:rPr>
        <w:t>поданий виконавчим комітетом міської ради про</w:t>
      </w:r>
      <w:r w:rsidR="00843FBA" w:rsidRPr="00BD7156">
        <w:rPr>
          <w:sz w:val="28"/>
          <w:szCs w:val="28"/>
          <w:lang w:val="uk-UA"/>
        </w:rPr>
        <w:t>е</w:t>
      </w:r>
      <w:r w:rsidR="00F30F6C" w:rsidRPr="00BD7156">
        <w:rPr>
          <w:sz w:val="28"/>
          <w:szCs w:val="28"/>
          <w:lang w:val="uk-UA"/>
        </w:rPr>
        <w:t xml:space="preserve">кт </w:t>
      </w:r>
      <w:r w:rsidR="00BE17FD" w:rsidRPr="00BD7156">
        <w:rPr>
          <w:sz w:val="28"/>
          <w:szCs w:val="28"/>
          <w:lang w:val="uk-UA"/>
        </w:rPr>
        <w:t xml:space="preserve">цільової Програми </w:t>
      </w:r>
      <w:r w:rsidR="003B64A3" w:rsidRPr="00BD7156">
        <w:rPr>
          <w:sz w:val="28"/>
          <w:szCs w:val="28"/>
          <w:lang w:val="uk-UA"/>
        </w:rPr>
        <w:t>відшкодування різниці в тарифах на послуги з постачання теплової енергії</w:t>
      </w:r>
      <w:r w:rsidR="00D173CF">
        <w:rPr>
          <w:sz w:val="28"/>
          <w:szCs w:val="28"/>
          <w:lang w:val="uk-UA"/>
        </w:rPr>
        <w:t xml:space="preserve"> </w:t>
      </w:r>
      <w:r w:rsidR="003B64A3" w:rsidRPr="00BD7156">
        <w:rPr>
          <w:sz w:val="28"/>
          <w:szCs w:val="28"/>
          <w:lang w:val="uk-UA"/>
        </w:rPr>
        <w:t>для споживачів категорії «населення»</w:t>
      </w:r>
      <w:r w:rsidR="00D173CF">
        <w:rPr>
          <w:sz w:val="28"/>
          <w:szCs w:val="28"/>
          <w:lang w:val="uk-UA"/>
        </w:rPr>
        <w:t xml:space="preserve"> </w:t>
      </w:r>
      <w:r w:rsidR="003B64A3" w:rsidRPr="00BD7156">
        <w:rPr>
          <w:sz w:val="28"/>
          <w:szCs w:val="28"/>
          <w:lang w:val="uk-UA"/>
        </w:rPr>
        <w:t>Комунального підприємства «Глухівський тепловий район» Глухівської міської ради на 2022 рік</w:t>
      </w:r>
      <w:r w:rsidR="00F30F6C" w:rsidRPr="00BD7156">
        <w:rPr>
          <w:sz w:val="28"/>
          <w:szCs w:val="28"/>
          <w:lang w:val="uk-UA"/>
        </w:rPr>
        <w:t xml:space="preserve">, </w:t>
      </w:r>
      <w:r w:rsidRPr="00BD7156">
        <w:rPr>
          <w:sz w:val="28"/>
          <w:szCs w:val="28"/>
          <w:lang w:val="uk-UA"/>
        </w:rPr>
        <w:t xml:space="preserve">керуючись </w:t>
      </w:r>
      <w:r w:rsidR="000941AF" w:rsidRPr="00BD7156">
        <w:rPr>
          <w:sz w:val="28"/>
          <w:szCs w:val="28"/>
          <w:lang w:val="uk-UA"/>
        </w:rPr>
        <w:t xml:space="preserve">пунктом 22 частини першої статті 26, статтею 59 </w:t>
      </w:r>
      <w:r w:rsidRPr="00BD7156">
        <w:rPr>
          <w:sz w:val="28"/>
          <w:szCs w:val="28"/>
          <w:lang w:val="uk-UA"/>
        </w:rPr>
        <w:t>Закону України «Про місцеве самоврядування в Україні»</w:t>
      </w:r>
      <w:r w:rsidR="0001314A" w:rsidRPr="00BD7156">
        <w:rPr>
          <w:sz w:val="28"/>
          <w:szCs w:val="28"/>
          <w:lang w:val="uk-UA"/>
        </w:rPr>
        <w:t>,</w:t>
      </w:r>
      <w:r w:rsidRPr="00BD7156">
        <w:rPr>
          <w:sz w:val="28"/>
          <w:szCs w:val="28"/>
          <w:lang w:val="uk-UA"/>
        </w:rPr>
        <w:t xml:space="preserve"> </w:t>
      </w:r>
      <w:r w:rsidRPr="00BD7156">
        <w:rPr>
          <w:b/>
          <w:sz w:val="28"/>
          <w:szCs w:val="28"/>
          <w:lang w:val="uk-UA"/>
        </w:rPr>
        <w:t>міськ</w:t>
      </w:r>
      <w:r w:rsidR="000941AF" w:rsidRPr="00BD7156">
        <w:rPr>
          <w:b/>
          <w:sz w:val="28"/>
          <w:szCs w:val="28"/>
          <w:lang w:val="uk-UA"/>
        </w:rPr>
        <w:t>а</w:t>
      </w:r>
      <w:r w:rsidRPr="00BD7156">
        <w:rPr>
          <w:b/>
          <w:sz w:val="28"/>
          <w:szCs w:val="28"/>
          <w:lang w:val="uk-UA"/>
        </w:rPr>
        <w:t xml:space="preserve"> рад</w:t>
      </w:r>
      <w:r w:rsidR="000941AF" w:rsidRPr="00BD7156">
        <w:rPr>
          <w:b/>
          <w:sz w:val="28"/>
          <w:szCs w:val="28"/>
          <w:lang w:val="uk-UA"/>
        </w:rPr>
        <w:t>а</w:t>
      </w:r>
      <w:r w:rsidRPr="00BD7156">
        <w:rPr>
          <w:b/>
          <w:sz w:val="28"/>
          <w:szCs w:val="28"/>
          <w:lang w:val="uk-UA"/>
        </w:rPr>
        <w:t xml:space="preserve"> </w:t>
      </w:r>
      <w:r w:rsidR="000941AF" w:rsidRPr="00BD7156">
        <w:rPr>
          <w:b/>
          <w:sz w:val="28"/>
          <w:szCs w:val="28"/>
          <w:lang w:val="uk-UA"/>
        </w:rPr>
        <w:t>ВИРІШИЛА</w:t>
      </w:r>
      <w:r w:rsidRPr="00BD7156">
        <w:rPr>
          <w:sz w:val="28"/>
          <w:szCs w:val="28"/>
          <w:lang w:val="uk-UA"/>
        </w:rPr>
        <w:t>:</w:t>
      </w:r>
    </w:p>
    <w:p w14:paraId="7AEED32F" w14:textId="068D0183" w:rsidR="006B6534" w:rsidRPr="00BD7156" w:rsidRDefault="006B6534" w:rsidP="006B6534">
      <w:pPr>
        <w:ind w:firstLine="720"/>
        <w:jc w:val="both"/>
        <w:rPr>
          <w:sz w:val="28"/>
          <w:szCs w:val="28"/>
          <w:lang w:val="uk-UA"/>
        </w:rPr>
      </w:pPr>
      <w:r w:rsidRPr="00BD7156">
        <w:rPr>
          <w:sz w:val="28"/>
          <w:szCs w:val="28"/>
          <w:lang w:val="uk-UA"/>
        </w:rPr>
        <w:t>1.</w:t>
      </w:r>
      <w:r w:rsidR="00843FBA" w:rsidRPr="00BD7156">
        <w:rPr>
          <w:sz w:val="28"/>
          <w:szCs w:val="28"/>
          <w:lang w:val="uk-UA"/>
        </w:rPr>
        <w:t> </w:t>
      </w:r>
      <w:r w:rsidR="000941AF" w:rsidRPr="00BD7156">
        <w:rPr>
          <w:sz w:val="28"/>
          <w:szCs w:val="28"/>
          <w:lang w:val="uk-UA"/>
        </w:rPr>
        <w:t>Затвердити</w:t>
      </w:r>
      <w:r w:rsidRPr="00BD7156">
        <w:rPr>
          <w:sz w:val="28"/>
          <w:szCs w:val="28"/>
          <w:lang w:val="uk-UA"/>
        </w:rPr>
        <w:t xml:space="preserve"> </w:t>
      </w:r>
      <w:r w:rsidR="00843FBA" w:rsidRPr="00BD7156">
        <w:rPr>
          <w:sz w:val="28"/>
          <w:szCs w:val="28"/>
          <w:lang w:val="uk-UA"/>
        </w:rPr>
        <w:t xml:space="preserve">цільову Програму </w:t>
      </w:r>
      <w:r w:rsidR="003B64A3" w:rsidRPr="00BD7156">
        <w:rPr>
          <w:sz w:val="28"/>
          <w:szCs w:val="28"/>
          <w:lang w:val="uk-UA"/>
        </w:rPr>
        <w:t>відшкодування різниці в тарифах на послуги з постачання теплової енергії</w:t>
      </w:r>
      <w:r w:rsidR="00D173CF">
        <w:rPr>
          <w:sz w:val="28"/>
          <w:szCs w:val="28"/>
          <w:lang w:val="uk-UA"/>
        </w:rPr>
        <w:t xml:space="preserve"> </w:t>
      </w:r>
      <w:r w:rsidR="003B64A3" w:rsidRPr="00BD7156">
        <w:rPr>
          <w:sz w:val="28"/>
          <w:szCs w:val="28"/>
          <w:lang w:val="uk-UA"/>
        </w:rPr>
        <w:t>для споживачів категорії «населення»</w:t>
      </w:r>
      <w:r w:rsidR="00D173CF">
        <w:rPr>
          <w:sz w:val="28"/>
          <w:szCs w:val="28"/>
          <w:lang w:val="uk-UA"/>
        </w:rPr>
        <w:t xml:space="preserve"> </w:t>
      </w:r>
      <w:r w:rsidR="003B64A3" w:rsidRPr="00BD7156">
        <w:rPr>
          <w:sz w:val="28"/>
          <w:szCs w:val="28"/>
          <w:lang w:val="uk-UA"/>
        </w:rPr>
        <w:t>Комунального підприємства «Глухівський тепловий район» Глухівської міської ради на 2022 рік</w:t>
      </w:r>
      <w:r w:rsidR="007D0B4F">
        <w:rPr>
          <w:sz w:val="28"/>
          <w:szCs w:val="28"/>
          <w:lang w:val="uk-UA"/>
        </w:rPr>
        <w:t xml:space="preserve"> </w:t>
      </w:r>
      <w:r w:rsidR="007D0B4F" w:rsidRPr="00BD7156">
        <w:rPr>
          <w:sz w:val="28"/>
          <w:szCs w:val="28"/>
          <w:lang w:val="uk-UA"/>
        </w:rPr>
        <w:t>(надалі – Програма)</w:t>
      </w:r>
      <w:r w:rsidR="007C7A01" w:rsidRPr="00BD7156">
        <w:rPr>
          <w:sz w:val="28"/>
          <w:szCs w:val="28"/>
          <w:lang w:val="uk-UA"/>
        </w:rPr>
        <w:t xml:space="preserve">, що </w:t>
      </w:r>
      <w:r w:rsidR="000941AF" w:rsidRPr="00BD7156">
        <w:rPr>
          <w:sz w:val="28"/>
          <w:szCs w:val="28"/>
          <w:lang w:val="uk-UA"/>
        </w:rPr>
        <w:t>додається</w:t>
      </w:r>
      <w:r w:rsidRPr="00BD7156">
        <w:rPr>
          <w:sz w:val="28"/>
          <w:szCs w:val="28"/>
          <w:lang w:val="uk-UA"/>
        </w:rPr>
        <w:t>.</w:t>
      </w:r>
    </w:p>
    <w:p w14:paraId="0B226AEA" w14:textId="52475D54" w:rsidR="00D32FBE" w:rsidRPr="00BD7156" w:rsidRDefault="00D32FBE" w:rsidP="00D32FBE">
      <w:pPr>
        <w:tabs>
          <w:tab w:val="left" w:pos="1276"/>
        </w:tabs>
        <w:ind w:firstLine="720"/>
        <w:jc w:val="both"/>
        <w:rPr>
          <w:sz w:val="28"/>
          <w:szCs w:val="28"/>
          <w:lang w:val="uk-UA"/>
        </w:rPr>
      </w:pPr>
      <w:r w:rsidRPr="00BD7156">
        <w:rPr>
          <w:sz w:val="28"/>
          <w:szCs w:val="28"/>
          <w:lang w:val="uk-UA"/>
        </w:rPr>
        <w:t>2.</w:t>
      </w:r>
      <w:r w:rsidR="00843FBA" w:rsidRPr="00BD7156">
        <w:rPr>
          <w:sz w:val="28"/>
          <w:szCs w:val="28"/>
          <w:lang w:val="uk-UA"/>
        </w:rPr>
        <w:t> </w:t>
      </w:r>
      <w:r w:rsidRPr="00BD7156">
        <w:rPr>
          <w:sz w:val="28"/>
          <w:szCs w:val="28"/>
          <w:lang w:val="uk-UA"/>
        </w:rPr>
        <w:t>Фінансовому управлінню міської ради забезпечити фінансування заходів вищевказаної Програми.</w:t>
      </w:r>
    </w:p>
    <w:p w14:paraId="426C4D3A" w14:textId="3C9BC28D" w:rsidR="00D32FBE" w:rsidRPr="00BD7156" w:rsidRDefault="00D32FBE" w:rsidP="00D32FBE">
      <w:pPr>
        <w:tabs>
          <w:tab w:val="left" w:pos="1276"/>
        </w:tabs>
        <w:ind w:firstLine="720"/>
        <w:jc w:val="both"/>
        <w:rPr>
          <w:sz w:val="28"/>
          <w:szCs w:val="28"/>
          <w:lang w:val="uk-UA"/>
        </w:rPr>
      </w:pPr>
      <w:r w:rsidRPr="00BD7156">
        <w:rPr>
          <w:sz w:val="28"/>
          <w:szCs w:val="28"/>
          <w:lang w:val="uk-UA"/>
        </w:rPr>
        <w:t>3.</w:t>
      </w:r>
      <w:r w:rsidR="00843FBA" w:rsidRPr="00BD7156">
        <w:rPr>
          <w:sz w:val="28"/>
          <w:szCs w:val="28"/>
          <w:lang w:val="uk-UA"/>
        </w:rPr>
        <w:t> </w:t>
      </w:r>
      <w:r w:rsidR="001F5F55" w:rsidRPr="00BD7156">
        <w:rPr>
          <w:sz w:val="28"/>
          <w:szCs w:val="28"/>
          <w:lang w:val="uk-UA"/>
        </w:rPr>
        <w:t xml:space="preserve">Комунальному підприємству </w:t>
      </w:r>
      <w:r w:rsidR="00843FBA" w:rsidRPr="00BD7156">
        <w:rPr>
          <w:sz w:val="28"/>
          <w:szCs w:val="28"/>
          <w:lang w:val="uk-UA"/>
        </w:rPr>
        <w:t>«</w:t>
      </w:r>
      <w:r w:rsidR="003B64A3" w:rsidRPr="00BD7156">
        <w:rPr>
          <w:sz w:val="28"/>
          <w:szCs w:val="28"/>
          <w:lang w:val="uk-UA"/>
        </w:rPr>
        <w:t>Глухівський тепловий район</w:t>
      </w:r>
      <w:r w:rsidR="00843FBA" w:rsidRPr="00BD7156">
        <w:rPr>
          <w:sz w:val="28"/>
          <w:szCs w:val="28"/>
          <w:lang w:val="uk-UA"/>
        </w:rPr>
        <w:t xml:space="preserve">» Глухівської міської ради </w:t>
      </w:r>
      <w:r w:rsidRPr="00BD7156">
        <w:rPr>
          <w:sz w:val="28"/>
          <w:szCs w:val="28"/>
          <w:lang w:val="uk-UA"/>
        </w:rPr>
        <w:t>(</w:t>
      </w:r>
      <w:r w:rsidR="00ED18FA" w:rsidRPr="00BD7156">
        <w:rPr>
          <w:sz w:val="28"/>
          <w:szCs w:val="28"/>
          <w:lang w:val="uk-UA"/>
        </w:rPr>
        <w:t>директор</w:t>
      </w:r>
      <w:r w:rsidR="007D0B4F">
        <w:rPr>
          <w:sz w:val="28"/>
          <w:szCs w:val="28"/>
          <w:lang w:val="uk-UA"/>
        </w:rPr>
        <w:t xml:space="preserve"> – </w:t>
      </w:r>
      <w:r w:rsidR="00A82AF9" w:rsidRPr="00BD7156">
        <w:rPr>
          <w:sz w:val="28"/>
          <w:szCs w:val="28"/>
          <w:lang w:val="uk-UA"/>
        </w:rPr>
        <w:t>Колоша М.О</w:t>
      </w:r>
      <w:r w:rsidR="00843FBA" w:rsidRPr="00BD7156">
        <w:rPr>
          <w:sz w:val="28"/>
          <w:szCs w:val="28"/>
          <w:lang w:val="uk-UA"/>
        </w:rPr>
        <w:t xml:space="preserve">.) </w:t>
      </w:r>
      <w:r w:rsidRPr="00BD7156">
        <w:rPr>
          <w:sz w:val="28"/>
          <w:szCs w:val="28"/>
          <w:lang w:val="uk-UA"/>
        </w:rPr>
        <w:t xml:space="preserve">надати інформацію про </w:t>
      </w:r>
      <w:r w:rsidR="001164CD" w:rsidRPr="00BD7156">
        <w:rPr>
          <w:sz w:val="28"/>
          <w:szCs w:val="28"/>
          <w:lang w:val="uk-UA"/>
        </w:rPr>
        <w:t>результати</w:t>
      </w:r>
      <w:r w:rsidRPr="00BD7156">
        <w:rPr>
          <w:sz w:val="28"/>
          <w:szCs w:val="28"/>
          <w:lang w:val="uk-UA"/>
        </w:rPr>
        <w:t xml:space="preserve"> виконання Програми </w:t>
      </w:r>
      <w:r w:rsidR="00843FBA" w:rsidRPr="00BD7156">
        <w:rPr>
          <w:sz w:val="28"/>
          <w:szCs w:val="28"/>
          <w:lang w:val="uk-UA"/>
        </w:rPr>
        <w:t xml:space="preserve">постійній комісії міської ради з питань </w:t>
      </w:r>
      <w:r w:rsidR="00D173CF" w:rsidRPr="00D173CF">
        <w:rPr>
          <w:sz w:val="28"/>
          <w:szCs w:val="28"/>
          <w:lang w:val="uk-UA"/>
        </w:rPr>
        <w:t>бюджету, фінансів, соціально-економічного розвитку, комунальної власності, інфраструктури та транспорту (голова комісії Литвиненко А.В.)</w:t>
      </w:r>
      <w:r w:rsidR="001164CD" w:rsidRPr="00BD7156">
        <w:rPr>
          <w:sz w:val="28"/>
          <w:szCs w:val="28"/>
          <w:lang w:val="uk-UA"/>
        </w:rPr>
        <w:t xml:space="preserve"> до 02 лютого 202</w:t>
      </w:r>
      <w:r w:rsidR="004831D1" w:rsidRPr="00BD7156">
        <w:rPr>
          <w:sz w:val="28"/>
          <w:szCs w:val="28"/>
          <w:lang w:val="uk-UA"/>
        </w:rPr>
        <w:t>3</w:t>
      </w:r>
      <w:r w:rsidR="001164CD" w:rsidRPr="00BD7156">
        <w:rPr>
          <w:sz w:val="28"/>
          <w:szCs w:val="28"/>
          <w:lang w:val="uk-UA"/>
        </w:rPr>
        <w:t xml:space="preserve"> року</w:t>
      </w:r>
      <w:r w:rsidRPr="00BD7156">
        <w:rPr>
          <w:sz w:val="28"/>
          <w:szCs w:val="28"/>
          <w:lang w:val="uk-UA"/>
        </w:rPr>
        <w:t>.</w:t>
      </w:r>
    </w:p>
    <w:p w14:paraId="37289A9A" w14:textId="15E65050" w:rsidR="006B6534" w:rsidRPr="00BD7156" w:rsidRDefault="001268AD" w:rsidP="00D32FBE">
      <w:pPr>
        <w:ind w:firstLine="720"/>
        <w:jc w:val="both"/>
        <w:rPr>
          <w:sz w:val="28"/>
          <w:szCs w:val="28"/>
          <w:lang w:val="uk-UA"/>
        </w:rPr>
      </w:pPr>
      <w:r w:rsidRPr="00BD7156">
        <w:rPr>
          <w:sz w:val="28"/>
          <w:szCs w:val="28"/>
          <w:lang w:val="uk-UA"/>
        </w:rPr>
        <w:t>4.</w:t>
      </w:r>
      <w:r w:rsidR="00843FBA" w:rsidRPr="00BD7156">
        <w:rPr>
          <w:sz w:val="28"/>
          <w:szCs w:val="28"/>
          <w:lang w:val="uk-UA"/>
        </w:rPr>
        <w:t> </w:t>
      </w:r>
      <w:r w:rsidR="00D46823" w:rsidRPr="00BD7156">
        <w:rPr>
          <w:sz w:val="28"/>
          <w:szCs w:val="28"/>
          <w:lang w:val="uk-UA"/>
        </w:rPr>
        <w:t xml:space="preserve">Контроль за виконанням цього рішення та Програми покласти на заступника міського голови з питань діяльності виконавчих органів міської ради Галустяна В.Е. та на постійну комісію міської ради з питань </w:t>
      </w:r>
      <w:r w:rsidR="00D173CF" w:rsidRPr="00D173CF">
        <w:rPr>
          <w:sz w:val="28"/>
          <w:szCs w:val="28"/>
          <w:lang w:val="uk-UA"/>
        </w:rPr>
        <w:t>бюджету, фінансів, соціально-економічного розвитку, комунальної власності, інфраструктури та транспорту (голова комісії Литвиненко А.В.)</w:t>
      </w:r>
      <w:r w:rsidR="00D46823" w:rsidRPr="00BD7156">
        <w:rPr>
          <w:sz w:val="28"/>
          <w:szCs w:val="28"/>
          <w:lang w:val="uk-UA"/>
        </w:rPr>
        <w:t>.</w:t>
      </w:r>
    </w:p>
    <w:p w14:paraId="2BBFC869" w14:textId="77777777" w:rsidR="006B6534" w:rsidRPr="00BD7156" w:rsidRDefault="006B6534" w:rsidP="006B6534">
      <w:pPr>
        <w:tabs>
          <w:tab w:val="left" w:pos="7020"/>
        </w:tabs>
        <w:rPr>
          <w:sz w:val="28"/>
          <w:szCs w:val="28"/>
          <w:lang w:val="uk-UA"/>
        </w:rPr>
      </w:pPr>
    </w:p>
    <w:p w14:paraId="77781C0A" w14:textId="77777777" w:rsidR="006B6534" w:rsidRPr="00BD7156" w:rsidRDefault="006B6534" w:rsidP="006B6534">
      <w:pPr>
        <w:tabs>
          <w:tab w:val="left" w:pos="7020"/>
        </w:tabs>
        <w:rPr>
          <w:sz w:val="28"/>
          <w:szCs w:val="28"/>
          <w:lang w:val="uk-UA"/>
        </w:rPr>
      </w:pPr>
    </w:p>
    <w:p w14:paraId="55D898CD" w14:textId="640A268D" w:rsidR="006B6534" w:rsidRPr="00BD7156" w:rsidRDefault="00843FBA" w:rsidP="006B6534">
      <w:pPr>
        <w:tabs>
          <w:tab w:val="left" w:pos="7020"/>
        </w:tabs>
        <w:rPr>
          <w:sz w:val="28"/>
          <w:szCs w:val="28"/>
          <w:lang w:val="uk-UA"/>
        </w:rPr>
      </w:pPr>
      <w:r w:rsidRPr="00BD7156">
        <w:rPr>
          <w:b/>
          <w:sz w:val="28"/>
          <w:szCs w:val="28"/>
          <w:lang w:val="uk-UA"/>
        </w:rPr>
        <w:t>Міський голова</w:t>
      </w:r>
      <w:r w:rsidR="006B6534" w:rsidRPr="00BD7156">
        <w:rPr>
          <w:b/>
          <w:sz w:val="28"/>
          <w:szCs w:val="28"/>
          <w:lang w:val="uk-UA"/>
        </w:rPr>
        <w:tab/>
      </w:r>
      <w:r w:rsidRPr="00BD7156">
        <w:rPr>
          <w:b/>
          <w:sz w:val="28"/>
          <w:szCs w:val="28"/>
          <w:lang w:val="uk-UA"/>
        </w:rPr>
        <w:t>Надія ВАЙЛО</w:t>
      </w:r>
      <w:r w:rsidR="00BE17FD" w:rsidRPr="00BD7156">
        <w:rPr>
          <w:sz w:val="28"/>
          <w:szCs w:val="28"/>
          <w:lang w:val="uk-UA"/>
        </w:rPr>
        <w:t xml:space="preserve"> </w:t>
      </w:r>
    </w:p>
    <w:p w14:paraId="716AE356" w14:textId="0907A286" w:rsidR="00D37A26" w:rsidRPr="00BD7156" w:rsidRDefault="006B6534" w:rsidP="00D37A26">
      <w:pPr>
        <w:ind w:left="6300"/>
        <w:rPr>
          <w:sz w:val="28"/>
          <w:szCs w:val="28"/>
          <w:lang w:val="uk-UA"/>
        </w:rPr>
      </w:pPr>
      <w:r w:rsidRPr="00BD7156">
        <w:rPr>
          <w:sz w:val="28"/>
          <w:szCs w:val="28"/>
          <w:lang w:val="uk-UA"/>
        </w:rPr>
        <w:br w:type="page"/>
      </w:r>
      <w:r w:rsidR="00D32FBE" w:rsidRPr="00BD7156">
        <w:rPr>
          <w:sz w:val="28"/>
          <w:szCs w:val="28"/>
          <w:lang w:val="uk-UA"/>
        </w:rPr>
        <w:lastRenderedPageBreak/>
        <w:t>ЗАТВЕРДЖЕНО</w:t>
      </w:r>
    </w:p>
    <w:p w14:paraId="2CA0458A" w14:textId="78C99035" w:rsidR="00D37A26" w:rsidRPr="00BD7156" w:rsidRDefault="00D37A26" w:rsidP="00D37A26">
      <w:pPr>
        <w:ind w:left="6300"/>
        <w:rPr>
          <w:sz w:val="28"/>
          <w:szCs w:val="28"/>
          <w:lang w:val="uk-UA"/>
        </w:rPr>
      </w:pPr>
      <w:r w:rsidRPr="00BD7156">
        <w:rPr>
          <w:sz w:val="28"/>
          <w:szCs w:val="28"/>
          <w:lang w:val="uk-UA"/>
        </w:rPr>
        <w:t>рішення міської ради</w:t>
      </w:r>
    </w:p>
    <w:p w14:paraId="1B989D2C" w14:textId="03D8E4FA" w:rsidR="00D37A26" w:rsidRPr="00BD7156" w:rsidRDefault="003F53CC" w:rsidP="00D37A26">
      <w:pPr>
        <w:ind w:left="6300"/>
        <w:rPr>
          <w:sz w:val="28"/>
          <w:szCs w:val="28"/>
          <w:lang w:val="uk-UA"/>
        </w:rPr>
      </w:pPr>
      <w:r w:rsidRPr="003F53CC">
        <w:rPr>
          <w:sz w:val="28"/>
          <w:szCs w:val="28"/>
          <w:lang w:val="uk-UA"/>
        </w:rPr>
        <w:t>22.12.2021</w:t>
      </w:r>
      <w:r w:rsidR="00C85CE9" w:rsidRPr="00BD7156">
        <w:rPr>
          <w:sz w:val="28"/>
          <w:szCs w:val="28"/>
          <w:lang w:val="uk-UA"/>
        </w:rPr>
        <w:t xml:space="preserve"> </w:t>
      </w:r>
      <w:r w:rsidR="00D37A26" w:rsidRPr="00BD7156">
        <w:rPr>
          <w:sz w:val="28"/>
          <w:szCs w:val="28"/>
          <w:lang w:val="uk-UA"/>
        </w:rPr>
        <w:t>№</w:t>
      </w:r>
      <w:r w:rsidR="00C85CE9" w:rsidRPr="00BD7156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410</w:t>
      </w:r>
      <w:bookmarkStart w:id="0" w:name="_GoBack"/>
      <w:bookmarkEnd w:id="0"/>
    </w:p>
    <w:p w14:paraId="48D252E3" w14:textId="77777777" w:rsidR="00D37A26" w:rsidRPr="00BD7156" w:rsidRDefault="00D37A26" w:rsidP="00D37A26">
      <w:pPr>
        <w:ind w:left="6300"/>
        <w:rPr>
          <w:sz w:val="28"/>
          <w:szCs w:val="28"/>
          <w:lang w:val="uk-UA"/>
        </w:rPr>
      </w:pPr>
    </w:p>
    <w:p w14:paraId="47C2A741" w14:textId="77777777" w:rsidR="00F30F6C" w:rsidRPr="00BD7156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11974BD2" w14:textId="77777777" w:rsidR="00F30F6C" w:rsidRPr="00BD7156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74447DA5" w14:textId="77777777" w:rsidR="00F30F6C" w:rsidRPr="00BD7156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0295124A" w14:textId="77777777" w:rsidR="00F30F6C" w:rsidRPr="00BD7156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2BEB515D" w14:textId="77777777" w:rsidR="00F30F6C" w:rsidRPr="00BD7156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7D9D2444" w14:textId="77777777" w:rsidR="00F30F6C" w:rsidRPr="00BD7156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1085407D" w14:textId="77777777" w:rsidR="00F30F6C" w:rsidRPr="00BD7156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6307B195" w14:textId="77777777" w:rsidR="00F30F6C" w:rsidRPr="00BD7156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3934877B" w14:textId="77777777" w:rsidR="00F30F6C" w:rsidRPr="00BD7156" w:rsidRDefault="00F30F6C" w:rsidP="00F30F6C">
      <w:pPr>
        <w:jc w:val="center"/>
        <w:rPr>
          <w:b/>
          <w:bCs/>
          <w:sz w:val="28"/>
          <w:szCs w:val="28"/>
          <w:lang w:val="uk-UA"/>
        </w:rPr>
      </w:pPr>
    </w:p>
    <w:p w14:paraId="6433920F" w14:textId="77777777" w:rsidR="0062520C" w:rsidRDefault="00D46823" w:rsidP="004831D1">
      <w:pPr>
        <w:jc w:val="center"/>
        <w:rPr>
          <w:b/>
          <w:sz w:val="32"/>
          <w:szCs w:val="32"/>
          <w:lang w:val="uk-UA"/>
        </w:rPr>
      </w:pPr>
      <w:r w:rsidRPr="00BD7156">
        <w:rPr>
          <w:b/>
          <w:sz w:val="32"/>
          <w:szCs w:val="32"/>
          <w:lang w:val="uk-UA"/>
        </w:rPr>
        <w:t xml:space="preserve">Цільова </w:t>
      </w:r>
      <w:r w:rsidR="00843FBA" w:rsidRPr="00BD7156">
        <w:rPr>
          <w:b/>
          <w:sz w:val="32"/>
          <w:szCs w:val="32"/>
          <w:lang w:val="uk-UA"/>
        </w:rPr>
        <w:t xml:space="preserve">Програма </w:t>
      </w:r>
      <w:bookmarkStart w:id="1" w:name="_Hlk64448920"/>
    </w:p>
    <w:p w14:paraId="05C94556" w14:textId="2977308D" w:rsidR="00F30F6C" w:rsidRPr="00BD7156" w:rsidRDefault="004831D1" w:rsidP="004831D1">
      <w:pPr>
        <w:jc w:val="center"/>
        <w:rPr>
          <w:b/>
          <w:bCs/>
          <w:sz w:val="48"/>
          <w:szCs w:val="48"/>
          <w:lang w:val="uk-UA"/>
        </w:rPr>
      </w:pPr>
      <w:r w:rsidRPr="00BD7156">
        <w:rPr>
          <w:b/>
          <w:sz w:val="32"/>
          <w:szCs w:val="32"/>
          <w:lang w:val="uk-UA"/>
        </w:rPr>
        <w:t>відшкодування різниці в тарифах на послуги з постачання теплової енергії</w:t>
      </w:r>
      <w:r w:rsidR="00D173CF">
        <w:rPr>
          <w:b/>
          <w:sz w:val="32"/>
          <w:szCs w:val="32"/>
          <w:lang w:val="uk-UA"/>
        </w:rPr>
        <w:t xml:space="preserve"> </w:t>
      </w:r>
      <w:r w:rsidRPr="00BD7156">
        <w:rPr>
          <w:b/>
          <w:sz w:val="32"/>
          <w:szCs w:val="32"/>
          <w:lang w:val="uk-UA"/>
        </w:rPr>
        <w:t>для споживачів категорії «населення»</w:t>
      </w:r>
      <w:r w:rsidR="00D173CF">
        <w:rPr>
          <w:b/>
          <w:sz w:val="32"/>
          <w:szCs w:val="32"/>
          <w:lang w:val="uk-UA"/>
        </w:rPr>
        <w:t xml:space="preserve"> </w:t>
      </w:r>
      <w:r w:rsidRPr="00BD7156">
        <w:rPr>
          <w:b/>
          <w:sz w:val="32"/>
          <w:szCs w:val="32"/>
          <w:lang w:val="uk-UA"/>
        </w:rPr>
        <w:t>Комунального підприємства «Глухівський тепловий район» Глухівської міської ради на 2022 рік</w:t>
      </w:r>
    </w:p>
    <w:p w14:paraId="1575B44F" w14:textId="77777777" w:rsidR="00BE17FD" w:rsidRPr="00BD7156" w:rsidRDefault="00F30F6C" w:rsidP="00BE17FD">
      <w:pPr>
        <w:jc w:val="center"/>
        <w:rPr>
          <w:b/>
          <w:bCs/>
          <w:sz w:val="28"/>
          <w:szCs w:val="28"/>
          <w:lang w:val="uk-UA"/>
        </w:rPr>
      </w:pPr>
      <w:r w:rsidRPr="00BD7156">
        <w:rPr>
          <w:b/>
          <w:bCs/>
          <w:sz w:val="28"/>
          <w:szCs w:val="28"/>
          <w:lang w:val="uk-UA"/>
        </w:rPr>
        <w:br w:type="page"/>
      </w:r>
    </w:p>
    <w:bookmarkEnd w:id="1"/>
    <w:p w14:paraId="3B7F24A4" w14:textId="77777777" w:rsidR="00D46823" w:rsidRPr="00BD7156" w:rsidRDefault="00D46823" w:rsidP="00D46823">
      <w:pPr>
        <w:ind w:left="360"/>
        <w:jc w:val="center"/>
        <w:rPr>
          <w:b/>
          <w:bCs/>
          <w:sz w:val="28"/>
          <w:szCs w:val="28"/>
          <w:lang w:val="uk-UA"/>
        </w:rPr>
      </w:pPr>
      <w:r w:rsidRPr="00BD7156">
        <w:rPr>
          <w:b/>
          <w:bCs/>
          <w:sz w:val="28"/>
          <w:szCs w:val="28"/>
          <w:lang w:val="uk-UA"/>
        </w:rPr>
        <w:lastRenderedPageBreak/>
        <w:t>1. Паспорт Програми</w:t>
      </w:r>
    </w:p>
    <w:p w14:paraId="17AD8611" w14:textId="77777777" w:rsidR="00D46823" w:rsidRPr="00BD7156" w:rsidRDefault="00D46823" w:rsidP="00D46823">
      <w:pPr>
        <w:jc w:val="center"/>
        <w:rPr>
          <w:b/>
          <w:bCs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3240"/>
        <w:gridCol w:w="5863"/>
      </w:tblGrid>
      <w:tr w:rsidR="00D46823" w:rsidRPr="00BD7156" w14:paraId="49E40CCD" w14:textId="77777777" w:rsidTr="008E53D9">
        <w:tc>
          <w:tcPr>
            <w:tcW w:w="468" w:type="dxa"/>
            <w:shd w:val="clear" w:color="auto" w:fill="auto"/>
          </w:tcPr>
          <w:p w14:paraId="76FCEF86" w14:textId="6B9D1F44" w:rsidR="00D46823" w:rsidRPr="00BD7156" w:rsidRDefault="00D46823" w:rsidP="004831D1">
            <w:pPr>
              <w:pStyle w:val="a6"/>
              <w:numPr>
                <w:ilvl w:val="0"/>
                <w:numId w:val="12"/>
              </w:numPr>
              <w:ind w:left="0" w:firstLine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shd w:val="clear" w:color="auto" w:fill="auto"/>
          </w:tcPr>
          <w:p w14:paraId="607DCE1B" w14:textId="77777777" w:rsidR="00D46823" w:rsidRPr="00BD7156" w:rsidRDefault="00D46823" w:rsidP="00D46823">
            <w:pPr>
              <w:rPr>
                <w:bCs/>
                <w:sz w:val="28"/>
                <w:szCs w:val="28"/>
                <w:lang w:val="uk-UA"/>
              </w:rPr>
            </w:pPr>
            <w:r w:rsidRPr="00BD7156">
              <w:rPr>
                <w:bCs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863" w:type="dxa"/>
            <w:shd w:val="clear" w:color="auto" w:fill="auto"/>
          </w:tcPr>
          <w:p w14:paraId="5558C756" w14:textId="77777777" w:rsidR="00D46823" w:rsidRPr="00BD7156" w:rsidRDefault="00D46823" w:rsidP="00D4682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D7156">
              <w:rPr>
                <w:bCs/>
                <w:sz w:val="28"/>
                <w:szCs w:val="28"/>
                <w:lang w:val="uk-UA"/>
              </w:rPr>
              <w:t>Виконавчий комітет міської ради</w:t>
            </w:r>
          </w:p>
        </w:tc>
      </w:tr>
      <w:tr w:rsidR="00D46823" w:rsidRPr="007D0B4F" w14:paraId="59745B16" w14:textId="77777777" w:rsidTr="008E53D9">
        <w:tc>
          <w:tcPr>
            <w:tcW w:w="468" w:type="dxa"/>
            <w:shd w:val="clear" w:color="auto" w:fill="auto"/>
          </w:tcPr>
          <w:p w14:paraId="4CCBF727" w14:textId="05C559D6" w:rsidR="00D46823" w:rsidRPr="00BD7156" w:rsidRDefault="00D46823" w:rsidP="004831D1">
            <w:pPr>
              <w:pStyle w:val="a6"/>
              <w:numPr>
                <w:ilvl w:val="0"/>
                <w:numId w:val="12"/>
              </w:numPr>
              <w:ind w:left="0" w:firstLine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D57579" w14:textId="77777777" w:rsidR="00D46823" w:rsidRPr="00BD7156" w:rsidRDefault="00D46823" w:rsidP="00D46823">
            <w:pPr>
              <w:rPr>
                <w:bCs/>
                <w:sz w:val="28"/>
                <w:szCs w:val="28"/>
                <w:lang w:val="uk-UA"/>
              </w:rPr>
            </w:pPr>
            <w:r w:rsidRPr="00BD7156">
              <w:rPr>
                <w:sz w:val="28"/>
                <w:lang w:val="uk-UA"/>
              </w:rPr>
              <w:t xml:space="preserve">Дата, номер і назва розпорядження міського голови про розроблення програми </w:t>
            </w:r>
          </w:p>
        </w:tc>
        <w:tc>
          <w:tcPr>
            <w:tcW w:w="58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14:paraId="630888C8" w14:textId="3FAF752D" w:rsidR="00D46823" w:rsidRPr="00BD7156" w:rsidRDefault="00D46823" w:rsidP="008739DD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D7156">
              <w:rPr>
                <w:sz w:val="28"/>
                <w:szCs w:val="28"/>
                <w:lang w:val="uk-UA"/>
              </w:rPr>
              <w:t xml:space="preserve">Розпорядження міського голови від </w:t>
            </w:r>
            <w:r w:rsidR="00413ABE">
              <w:rPr>
                <w:sz w:val="28"/>
                <w:szCs w:val="28"/>
                <w:lang w:val="uk-UA"/>
              </w:rPr>
              <w:t>10</w:t>
            </w:r>
            <w:r w:rsidRPr="00BD7156">
              <w:rPr>
                <w:sz w:val="28"/>
                <w:szCs w:val="28"/>
                <w:lang w:val="uk-UA"/>
              </w:rPr>
              <w:t>.</w:t>
            </w:r>
            <w:r w:rsidR="004831D1" w:rsidRPr="00BD7156">
              <w:rPr>
                <w:sz w:val="28"/>
                <w:szCs w:val="28"/>
                <w:lang w:val="uk-UA"/>
              </w:rPr>
              <w:t>1</w:t>
            </w:r>
            <w:r w:rsidRPr="00BD7156">
              <w:rPr>
                <w:sz w:val="28"/>
                <w:szCs w:val="28"/>
                <w:lang w:val="uk-UA"/>
              </w:rPr>
              <w:t xml:space="preserve">2.2021 № </w:t>
            </w:r>
            <w:r w:rsidR="00413ABE">
              <w:rPr>
                <w:sz w:val="28"/>
                <w:szCs w:val="28"/>
                <w:lang w:val="uk-UA"/>
              </w:rPr>
              <w:t>251</w:t>
            </w:r>
            <w:r w:rsidRPr="00BD7156">
              <w:rPr>
                <w:sz w:val="28"/>
                <w:szCs w:val="28"/>
                <w:lang w:val="uk-UA"/>
              </w:rPr>
              <w:t>-ОД «Про розробку про</w:t>
            </w:r>
            <w:r w:rsidR="008739DD">
              <w:rPr>
                <w:sz w:val="28"/>
                <w:szCs w:val="28"/>
                <w:lang w:val="uk-UA"/>
              </w:rPr>
              <w:t>є</w:t>
            </w:r>
            <w:r w:rsidRPr="00BD7156">
              <w:rPr>
                <w:sz w:val="28"/>
                <w:szCs w:val="28"/>
                <w:lang w:val="uk-UA"/>
              </w:rPr>
              <w:t xml:space="preserve">кту цільової Програми </w:t>
            </w:r>
            <w:r w:rsidR="004831D1" w:rsidRPr="00BD7156">
              <w:rPr>
                <w:sz w:val="28"/>
                <w:szCs w:val="28"/>
                <w:lang w:val="uk-UA"/>
              </w:rPr>
              <w:t>відшкодування різниці в тарифах на послуги з постачання теплової енергії</w:t>
            </w:r>
            <w:r w:rsidR="00D173CF">
              <w:rPr>
                <w:sz w:val="28"/>
                <w:szCs w:val="28"/>
                <w:lang w:val="uk-UA"/>
              </w:rPr>
              <w:t xml:space="preserve"> </w:t>
            </w:r>
            <w:r w:rsidR="004831D1" w:rsidRPr="00BD7156">
              <w:rPr>
                <w:sz w:val="28"/>
                <w:szCs w:val="28"/>
                <w:lang w:val="uk-UA"/>
              </w:rPr>
              <w:t>для споживачів категорії «населення»</w:t>
            </w:r>
            <w:r w:rsidR="00D173CF">
              <w:rPr>
                <w:sz w:val="28"/>
                <w:szCs w:val="28"/>
                <w:lang w:val="uk-UA"/>
              </w:rPr>
              <w:t xml:space="preserve"> </w:t>
            </w:r>
            <w:r w:rsidR="004831D1" w:rsidRPr="00BD7156">
              <w:rPr>
                <w:sz w:val="28"/>
                <w:szCs w:val="28"/>
                <w:lang w:val="uk-UA"/>
              </w:rPr>
              <w:t>Комунального підприємства «Глухівський тепловий район» Глухівської міської ради на 2022 рік</w:t>
            </w:r>
            <w:r w:rsidRPr="00BD7156">
              <w:rPr>
                <w:sz w:val="28"/>
                <w:szCs w:val="28"/>
                <w:lang w:val="uk-UA"/>
              </w:rPr>
              <w:t>»</w:t>
            </w:r>
          </w:p>
        </w:tc>
      </w:tr>
      <w:tr w:rsidR="00D46823" w:rsidRPr="00BD7156" w14:paraId="266F1EE5" w14:textId="77777777" w:rsidTr="008E53D9">
        <w:tc>
          <w:tcPr>
            <w:tcW w:w="468" w:type="dxa"/>
            <w:shd w:val="clear" w:color="auto" w:fill="auto"/>
          </w:tcPr>
          <w:p w14:paraId="5FD7538D" w14:textId="7F141592" w:rsidR="00D46823" w:rsidRPr="00BD7156" w:rsidRDefault="00D46823" w:rsidP="004831D1">
            <w:pPr>
              <w:pStyle w:val="a6"/>
              <w:numPr>
                <w:ilvl w:val="0"/>
                <w:numId w:val="12"/>
              </w:numPr>
              <w:ind w:left="0" w:firstLine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shd w:val="clear" w:color="auto" w:fill="auto"/>
          </w:tcPr>
          <w:p w14:paraId="62AD2C06" w14:textId="77777777" w:rsidR="00D46823" w:rsidRPr="00BD7156" w:rsidRDefault="00D46823" w:rsidP="00D46823">
            <w:pPr>
              <w:rPr>
                <w:bCs/>
                <w:sz w:val="28"/>
                <w:szCs w:val="28"/>
                <w:lang w:val="uk-UA"/>
              </w:rPr>
            </w:pPr>
            <w:r w:rsidRPr="00BD7156">
              <w:rPr>
                <w:bCs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863" w:type="dxa"/>
            <w:shd w:val="clear" w:color="auto" w:fill="auto"/>
          </w:tcPr>
          <w:p w14:paraId="287EE049" w14:textId="77777777" w:rsidR="00D46823" w:rsidRPr="00BD7156" w:rsidRDefault="00D46823" w:rsidP="00D4682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D7156">
              <w:rPr>
                <w:bCs/>
                <w:sz w:val="28"/>
                <w:szCs w:val="28"/>
                <w:lang w:val="uk-UA"/>
              </w:rPr>
              <w:t>Управління житлово-комунального господарства та містобудування міської ради</w:t>
            </w:r>
          </w:p>
        </w:tc>
      </w:tr>
      <w:tr w:rsidR="00D46823" w:rsidRPr="00BD7156" w14:paraId="5E803059" w14:textId="77777777" w:rsidTr="008E53D9">
        <w:tc>
          <w:tcPr>
            <w:tcW w:w="468" w:type="dxa"/>
            <w:shd w:val="clear" w:color="auto" w:fill="auto"/>
          </w:tcPr>
          <w:p w14:paraId="100110E2" w14:textId="408C7009" w:rsidR="00D46823" w:rsidRPr="00BD7156" w:rsidRDefault="00D46823" w:rsidP="004831D1">
            <w:pPr>
              <w:pStyle w:val="a6"/>
              <w:numPr>
                <w:ilvl w:val="0"/>
                <w:numId w:val="12"/>
              </w:numPr>
              <w:ind w:left="0" w:firstLine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shd w:val="clear" w:color="auto" w:fill="auto"/>
          </w:tcPr>
          <w:p w14:paraId="13F171D7" w14:textId="77777777" w:rsidR="00D46823" w:rsidRPr="00BD7156" w:rsidRDefault="00D46823" w:rsidP="00D46823">
            <w:pPr>
              <w:rPr>
                <w:bCs/>
                <w:sz w:val="28"/>
                <w:szCs w:val="28"/>
                <w:lang w:val="uk-UA"/>
              </w:rPr>
            </w:pPr>
            <w:r w:rsidRPr="00BD7156">
              <w:rPr>
                <w:bCs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863" w:type="dxa"/>
            <w:shd w:val="clear" w:color="auto" w:fill="auto"/>
          </w:tcPr>
          <w:p w14:paraId="30A90060" w14:textId="447FA814" w:rsidR="00D46823" w:rsidRPr="00BD7156" w:rsidRDefault="001F5F55" w:rsidP="00D4682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D7156">
              <w:rPr>
                <w:sz w:val="28"/>
                <w:szCs w:val="28"/>
                <w:lang w:val="uk-UA"/>
              </w:rPr>
              <w:t xml:space="preserve">Комунальне підприємство «Глухівський </w:t>
            </w:r>
            <w:r w:rsidR="004831D1" w:rsidRPr="00BD7156">
              <w:rPr>
                <w:sz w:val="28"/>
                <w:szCs w:val="28"/>
                <w:lang w:val="uk-UA"/>
              </w:rPr>
              <w:t>тепловий район</w:t>
            </w:r>
            <w:r w:rsidRPr="00BD7156">
              <w:rPr>
                <w:sz w:val="28"/>
                <w:szCs w:val="28"/>
                <w:lang w:val="uk-UA"/>
              </w:rPr>
              <w:t>» Глухівської міської ради</w:t>
            </w:r>
          </w:p>
        </w:tc>
      </w:tr>
      <w:tr w:rsidR="00D46823" w:rsidRPr="00BD7156" w14:paraId="3428B138" w14:textId="77777777" w:rsidTr="008E53D9">
        <w:tc>
          <w:tcPr>
            <w:tcW w:w="468" w:type="dxa"/>
            <w:shd w:val="clear" w:color="auto" w:fill="auto"/>
          </w:tcPr>
          <w:p w14:paraId="76CBBF7D" w14:textId="66B2D59F" w:rsidR="00D46823" w:rsidRPr="00BD7156" w:rsidRDefault="00D46823" w:rsidP="004831D1">
            <w:pPr>
              <w:pStyle w:val="a6"/>
              <w:numPr>
                <w:ilvl w:val="0"/>
                <w:numId w:val="12"/>
              </w:numPr>
              <w:ind w:left="0" w:firstLine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shd w:val="clear" w:color="auto" w:fill="auto"/>
          </w:tcPr>
          <w:p w14:paraId="017E139A" w14:textId="77777777" w:rsidR="00D46823" w:rsidRPr="00BD7156" w:rsidRDefault="00D46823" w:rsidP="00D46823">
            <w:pPr>
              <w:rPr>
                <w:bCs/>
                <w:sz w:val="28"/>
                <w:szCs w:val="28"/>
                <w:lang w:val="uk-UA"/>
              </w:rPr>
            </w:pPr>
            <w:r w:rsidRPr="00BD7156">
              <w:rPr>
                <w:bCs/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863" w:type="dxa"/>
            <w:shd w:val="clear" w:color="auto" w:fill="auto"/>
          </w:tcPr>
          <w:p w14:paraId="5CC2B1B7" w14:textId="708783E1" w:rsidR="00D46823" w:rsidRPr="00BD7156" w:rsidRDefault="001F5F55" w:rsidP="00D46823">
            <w:pPr>
              <w:jc w:val="center"/>
              <w:rPr>
                <w:sz w:val="28"/>
                <w:szCs w:val="28"/>
                <w:lang w:val="uk-UA"/>
              </w:rPr>
            </w:pPr>
            <w:r w:rsidRPr="00BD7156">
              <w:rPr>
                <w:sz w:val="28"/>
                <w:szCs w:val="28"/>
                <w:lang w:val="uk-UA"/>
              </w:rPr>
              <w:t xml:space="preserve">Комунальне підприємство «Глухівський </w:t>
            </w:r>
            <w:r w:rsidR="004831D1" w:rsidRPr="00BD7156">
              <w:rPr>
                <w:sz w:val="28"/>
                <w:szCs w:val="28"/>
                <w:lang w:val="uk-UA"/>
              </w:rPr>
              <w:t>тепловий район</w:t>
            </w:r>
            <w:r w:rsidRPr="00BD7156">
              <w:rPr>
                <w:sz w:val="28"/>
                <w:szCs w:val="28"/>
                <w:lang w:val="uk-UA"/>
              </w:rPr>
              <w:t>» Глухівської міської ради</w:t>
            </w:r>
            <w:r w:rsidR="00D46823" w:rsidRPr="00BD7156">
              <w:rPr>
                <w:sz w:val="28"/>
                <w:szCs w:val="28"/>
                <w:lang w:val="uk-UA"/>
              </w:rPr>
              <w:t xml:space="preserve">, </w:t>
            </w:r>
            <w:r w:rsidR="004831D1" w:rsidRPr="00BD7156">
              <w:rPr>
                <w:sz w:val="28"/>
                <w:szCs w:val="28"/>
                <w:lang w:val="uk-UA"/>
              </w:rPr>
              <w:t xml:space="preserve">Управління </w:t>
            </w:r>
            <w:r w:rsidR="00D46823" w:rsidRPr="00BD7156">
              <w:rPr>
                <w:sz w:val="28"/>
                <w:szCs w:val="28"/>
                <w:lang w:val="uk-UA"/>
              </w:rPr>
              <w:t>житлово-комунального господарства та містобудування міської ради</w:t>
            </w:r>
          </w:p>
        </w:tc>
      </w:tr>
      <w:tr w:rsidR="00D46823" w:rsidRPr="00BD7156" w14:paraId="19462DE6" w14:textId="77777777" w:rsidTr="008E53D9">
        <w:tc>
          <w:tcPr>
            <w:tcW w:w="468" w:type="dxa"/>
            <w:shd w:val="clear" w:color="auto" w:fill="auto"/>
          </w:tcPr>
          <w:p w14:paraId="18237A54" w14:textId="75BA121F" w:rsidR="00D46823" w:rsidRPr="00BD7156" w:rsidRDefault="00D46823" w:rsidP="004831D1">
            <w:pPr>
              <w:pStyle w:val="a6"/>
              <w:numPr>
                <w:ilvl w:val="0"/>
                <w:numId w:val="12"/>
              </w:numPr>
              <w:ind w:left="0" w:firstLine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shd w:val="clear" w:color="auto" w:fill="auto"/>
          </w:tcPr>
          <w:p w14:paraId="241898D9" w14:textId="77777777" w:rsidR="00D46823" w:rsidRPr="00BD7156" w:rsidRDefault="00D46823" w:rsidP="00D46823">
            <w:pPr>
              <w:rPr>
                <w:bCs/>
                <w:sz w:val="28"/>
                <w:szCs w:val="28"/>
                <w:lang w:val="uk-UA"/>
              </w:rPr>
            </w:pPr>
            <w:r w:rsidRPr="00BD7156">
              <w:rPr>
                <w:bCs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863" w:type="dxa"/>
            <w:shd w:val="clear" w:color="auto" w:fill="auto"/>
          </w:tcPr>
          <w:p w14:paraId="5EAC7660" w14:textId="110D16C1" w:rsidR="00D46823" w:rsidRPr="00BD7156" w:rsidRDefault="00D46823" w:rsidP="004831D1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D7156">
              <w:rPr>
                <w:bCs/>
                <w:sz w:val="28"/>
                <w:szCs w:val="28"/>
                <w:lang w:val="uk-UA"/>
              </w:rPr>
              <w:t>202</w:t>
            </w:r>
            <w:r w:rsidR="004831D1" w:rsidRPr="00BD7156">
              <w:rPr>
                <w:bCs/>
                <w:sz w:val="28"/>
                <w:szCs w:val="28"/>
                <w:lang w:val="uk-UA"/>
              </w:rPr>
              <w:t>2</w:t>
            </w:r>
            <w:r w:rsidRPr="00BD7156">
              <w:rPr>
                <w:bCs/>
                <w:sz w:val="28"/>
                <w:szCs w:val="28"/>
                <w:lang w:val="uk-UA"/>
              </w:rPr>
              <w:t xml:space="preserve"> рік</w:t>
            </w:r>
          </w:p>
        </w:tc>
      </w:tr>
      <w:tr w:rsidR="00D46823" w:rsidRPr="007D0B4F" w14:paraId="72871D8F" w14:textId="77777777" w:rsidTr="008E53D9">
        <w:tc>
          <w:tcPr>
            <w:tcW w:w="468" w:type="dxa"/>
            <w:shd w:val="clear" w:color="auto" w:fill="auto"/>
          </w:tcPr>
          <w:p w14:paraId="345B8F0C" w14:textId="7E561589" w:rsidR="00D46823" w:rsidRPr="00BD7156" w:rsidRDefault="00D46823" w:rsidP="004831D1">
            <w:pPr>
              <w:pStyle w:val="a6"/>
              <w:numPr>
                <w:ilvl w:val="0"/>
                <w:numId w:val="12"/>
              </w:numPr>
              <w:ind w:left="0" w:firstLine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shd w:val="clear" w:color="auto" w:fill="auto"/>
          </w:tcPr>
          <w:p w14:paraId="378B8591" w14:textId="77777777" w:rsidR="00D46823" w:rsidRPr="00BD7156" w:rsidRDefault="00D46823" w:rsidP="00D46823">
            <w:pPr>
              <w:rPr>
                <w:bCs/>
                <w:sz w:val="28"/>
                <w:szCs w:val="28"/>
                <w:lang w:val="uk-UA"/>
              </w:rPr>
            </w:pPr>
            <w:r w:rsidRPr="00BD7156">
              <w:rPr>
                <w:bCs/>
                <w:sz w:val="28"/>
                <w:szCs w:val="28"/>
                <w:lang w:val="uk-UA"/>
              </w:rPr>
              <w:t>Джерело фінансування</w:t>
            </w:r>
          </w:p>
        </w:tc>
        <w:tc>
          <w:tcPr>
            <w:tcW w:w="5863" w:type="dxa"/>
            <w:shd w:val="clear" w:color="auto" w:fill="auto"/>
          </w:tcPr>
          <w:p w14:paraId="7E8FED14" w14:textId="2B97C060" w:rsidR="00D46823" w:rsidRPr="00BD7156" w:rsidRDefault="004831D1" w:rsidP="00D4682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D7156">
              <w:rPr>
                <w:bCs/>
                <w:sz w:val="28"/>
                <w:szCs w:val="28"/>
                <w:lang w:val="uk-UA"/>
              </w:rPr>
              <w:t>Бюджет Глухівської</w:t>
            </w:r>
            <w:r w:rsidR="00D46823" w:rsidRPr="00BD7156">
              <w:rPr>
                <w:bCs/>
                <w:sz w:val="28"/>
                <w:szCs w:val="28"/>
                <w:lang w:val="uk-UA"/>
              </w:rPr>
              <w:t xml:space="preserve"> міської територіальної громади</w:t>
            </w:r>
          </w:p>
        </w:tc>
      </w:tr>
      <w:tr w:rsidR="00D46823" w:rsidRPr="00BD7156" w14:paraId="3AC37FDA" w14:textId="77777777" w:rsidTr="008E53D9">
        <w:tc>
          <w:tcPr>
            <w:tcW w:w="468" w:type="dxa"/>
            <w:shd w:val="clear" w:color="auto" w:fill="auto"/>
          </w:tcPr>
          <w:p w14:paraId="4485FC8C" w14:textId="478526B9" w:rsidR="00D46823" w:rsidRPr="00BD7156" w:rsidRDefault="00D46823" w:rsidP="004831D1">
            <w:pPr>
              <w:pStyle w:val="a6"/>
              <w:numPr>
                <w:ilvl w:val="0"/>
                <w:numId w:val="12"/>
              </w:numPr>
              <w:ind w:left="0" w:firstLine="0"/>
              <w:jc w:val="center"/>
              <w:rPr>
                <w:bCs/>
                <w:sz w:val="28"/>
                <w:szCs w:val="28"/>
                <w:lang w:val="uk-UA"/>
              </w:rPr>
            </w:pPr>
          </w:p>
        </w:tc>
        <w:tc>
          <w:tcPr>
            <w:tcW w:w="3240" w:type="dxa"/>
            <w:shd w:val="clear" w:color="auto" w:fill="auto"/>
          </w:tcPr>
          <w:p w14:paraId="63365B9A" w14:textId="77777777" w:rsidR="00D46823" w:rsidRPr="00BD7156" w:rsidRDefault="00D46823" w:rsidP="00D46823">
            <w:pPr>
              <w:rPr>
                <w:bCs/>
                <w:sz w:val="28"/>
                <w:szCs w:val="28"/>
                <w:lang w:val="uk-UA"/>
              </w:rPr>
            </w:pPr>
            <w:r w:rsidRPr="00BD7156">
              <w:rPr>
                <w:bCs/>
                <w:sz w:val="28"/>
                <w:szCs w:val="28"/>
                <w:lang w:val="uk-UA"/>
              </w:rPr>
              <w:t>Обсяги фінансування</w:t>
            </w:r>
          </w:p>
        </w:tc>
        <w:tc>
          <w:tcPr>
            <w:tcW w:w="5863" w:type="dxa"/>
            <w:shd w:val="clear" w:color="auto" w:fill="auto"/>
          </w:tcPr>
          <w:p w14:paraId="37650D7F" w14:textId="7DA1FAC7" w:rsidR="00D46823" w:rsidRPr="00BD7156" w:rsidRDefault="004831D1" w:rsidP="00D46823">
            <w:pPr>
              <w:jc w:val="center"/>
              <w:rPr>
                <w:bCs/>
                <w:sz w:val="28"/>
                <w:szCs w:val="28"/>
                <w:lang w:val="uk-UA"/>
              </w:rPr>
            </w:pPr>
            <w:r w:rsidRPr="00BD7156">
              <w:rPr>
                <w:bCs/>
                <w:sz w:val="28"/>
                <w:szCs w:val="28"/>
                <w:lang w:val="uk-UA"/>
              </w:rPr>
              <w:t>3 000</w:t>
            </w:r>
            <w:r w:rsidR="00D46823" w:rsidRPr="00BD7156">
              <w:rPr>
                <w:bCs/>
                <w:sz w:val="28"/>
                <w:szCs w:val="28"/>
                <w:lang w:val="uk-UA"/>
              </w:rPr>
              <w:t xml:space="preserve"> тис. грн</w:t>
            </w:r>
          </w:p>
        </w:tc>
      </w:tr>
    </w:tbl>
    <w:p w14:paraId="790CA94E" w14:textId="77777777" w:rsidR="00D46823" w:rsidRPr="00BD7156" w:rsidRDefault="00D46823" w:rsidP="00D46823">
      <w:pPr>
        <w:jc w:val="center"/>
        <w:rPr>
          <w:b/>
          <w:bCs/>
          <w:sz w:val="28"/>
          <w:szCs w:val="28"/>
          <w:lang w:val="uk-UA"/>
        </w:rPr>
      </w:pPr>
    </w:p>
    <w:p w14:paraId="5DDE33E6" w14:textId="77777777" w:rsidR="0062520C" w:rsidRPr="0062520C" w:rsidRDefault="00D46823" w:rsidP="0062520C">
      <w:pPr>
        <w:ind w:firstLine="709"/>
        <w:jc w:val="center"/>
        <w:rPr>
          <w:b/>
          <w:sz w:val="28"/>
          <w:szCs w:val="28"/>
          <w:lang w:val="uk-UA"/>
        </w:rPr>
      </w:pPr>
      <w:r w:rsidRPr="00BD7156">
        <w:rPr>
          <w:b/>
          <w:bCs/>
          <w:sz w:val="28"/>
          <w:szCs w:val="28"/>
          <w:lang w:val="uk-UA"/>
        </w:rPr>
        <w:br w:type="page"/>
      </w:r>
      <w:r w:rsidR="0062520C" w:rsidRPr="0062520C">
        <w:rPr>
          <w:b/>
          <w:sz w:val="28"/>
          <w:szCs w:val="28"/>
          <w:lang w:val="uk-UA"/>
        </w:rPr>
        <w:lastRenderedPageBreak/>
        <w:t>2. Визначення проблеми, на розв’язання якої спрямована Програма</w:t>
      </w:r>
    </w:p>
    <w:p w14:paraId="3079EE80" w14:textId="77777777" w:rsidR="0062520C" w:rsidRPr="0062520C" w:rsidRDefault="0062520C" w:rsidP="0062520C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62520C">
        <w:rPr>
          <w:spacing w:val="-2"/>
          <w:sz w:val="28"/>
          <w:szCs w:val="28"/>
          <w:lang w:val="uk-UA"/>
        </w:rPr>
        <w:t>Відповідно до Закону України «Про місцеве самоврядування в Україні» на місцеві органи влади покладаються обов’язки здійснювати від імені громади та в її інтересах функції і повноваження місцевого самоврядування, визначені Конституцією України та законами України. Згідно зі статтею 61 Закону України «Про місцеве самоврядування в Україні» та статтею 91 Бюджетного кодексу України органи місцевого самоврядування мають право самостійно визначати напрями використання бюджетних коштів відповідно до законодавства України, в тому числі на фінансування інших програм, пов’язаних з виконанням повноважень, затверджених відповідною місцевою радою. Відповідно до Закону України «Про житлово-комунальні послуги» орган місцевого самоврядування встановлює тарифи на комунальні послуги.</w:t>
      </w:r>
    </w:p>
    <w:p w14:paraId="50BF6636" w14:textId="77777777" w:rsidR="0062520C" w:rsidRPr="0062520C" w:rsidRDefault="0062520C" w:rsidP="0062520C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62520C">
        <w:rPr>
          <w:spacing w:val="-2"/>
          <w:sz w:val="28"/>
          <w:szCs w:val="28"/>
          <w:lang w:val="uk-UA"/>
        </w:rPr>
        <w:t>Прийняття Програми зумовлено тим, що виконавчий комітет Глухівської міської ради (надалі – Виконавчий комітет), з метою зменшення фінансового навантаження на населення, як одержувачів комунальних послуг у громаді, встановлює (зменшує) тарифи Комунального підприємства «Глухівський тепловий район» Глухівської міської ради (надалі – КП «Глухівський тепловий район») на послуги з постачання теплової енергії в розмірі нижче економічно обґрунтованих витрат на виробництво таких послуг, що призводить до погіршення фінансового стану КП «Глухівський тепловий район» та створює загрозу зриву безперебійного надання послуг.</w:t>
      </w:r>
    </w:p>
    <w:p w14:paraId="59C10AEB" w14:textId="77777777" w:rsidR="0062520C" w:rsidRPr="0062520C" w:rsidRDefault="0062520C" w:rsidP="0062520C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62520C">
        <w:rPr>
          <w:spacing w:val="-2"/>
          <w:sz w:val="28"/>
          <w:szCs w:val="28"/>
          <w:lang w:val="uk-UA"/>
        </w:rPr>
        <w:t>Таким чином, виділення коштів на відшкодування різниці в тарифах для населення з бюджету громади є найбільш реальним джерелом забезпечення фінансової діяльності КП «Глухівський тепловий район» в період встановлення тарифів в розмірі меншому, ніж економічно обґрунтований.</w:t>
      </w:r>
    </w:p>
    <w:p w14:paraId="5DCCC963" w14:textId="77777777" w:rsidR="0062520C" w:rsidRPr="0062520C" w:rsidRDefault="0062520C" w:rsidP="0062520C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62520C">
        <w:rPr>
          <w:spacing w:val="-2"/>
          <w:sz w:val="28"/>
          <w:szCs w:val="28"/>
          <w:lang w:val="uk-UA"/>
        </w:rPr>
        <w:t xml:space="preserve">Враховуючи зазначене, відшкодування різниці в тарифах на послуги з постачання теплової енергії для населення можливе за рахунок коштів бюджету Глухівської міської територіальної громади </w:t>
      </w:r>
      <w:r w:rsidRPr="0062520C">
        <w:rPr>
          <w:color w:val="000000"/>
          <w:spacing w:val="-2"/>
          <w:sz w:val="28"/>
          <w:szCs w:val="28"/>
          <w:lang w:val="uk-UA"/>
        </w:rPr>
        <w:t>(надалі – бюджет громади)</w:t>
      </w:r>
      <w:r w:rsidRPr="0062520C">
        <w:rPr>
          <w:spacing w:val="-2"/>
          <w:sz w:val="28"/>
          <w:szCs w:val="28"/>
          <w:lang w:val="uk-UA"/>
        </w:rPr>
        <w:t>.</w:t>
      </w:r>
    </w:p>
    <w:p w14:paraId="1456CA03" w14:textId="77777777" w:rsidR="0062520C" w:rsidRPr="0062520C" w:rsidRDefault="0062520C" w:rsidP="0062520C">
      <w:pPr>
        <w:ind w:firstLine="709"/>
        <w:jc w:val="center"/>
        <w:rPr>
          <w:b/>
          <w:sz w:val="28"/>
          <w:szCs w:val="28"/>
          <w:lang w:val="uk-UA"/>
        </w:rPr>
      </w:pPr>
    </w:p>
    <w:p w14:paraId="60908FE8" w14:textId="77777777" w:rsidR="0062520C" w:rsidRPr="0062520C" w:rsidRDefault="0062520C" w:rsidP="0062520C">
      <w:pPr>
        <w:ind w:firstLine="709"/>
        <w:jc w:val="center"/>
        <w:rPr>
          <w:b/>
          <w:sz w:val="28"/>
          <w:szCs w:val="28"/>
          <w:lang w:val="uk-UA"/>
        </w:rPr>
      </w:pPr>
      <w:r w:rsidRPr="0062520C">
        <w:rPr>
          <w:b/>
          <w:sz w:val="28"/>
          <w:szCs w:val="28"/>
          <w:lang w:val="uk-UA"/>
        </w:rPr>
        <w:t>3. Мета Програми</w:t>
      </w:r>
    </w:p>
    <w:p w14:paraId="24EDA7AD" w14:textId="77777777" w:rsidR="0062520C" w:rsidRPr="0062520C" w:rsidRDefault="0062520C" w:rsidP="0062520C">
      <w:pPr>
        <w:ind w:firstLine="709"/>
        <w:jc w:val="both"/>
        <w:rPr>
          <w:sz w:val="28"/>
          <w:szCs w:val="28"/>
          <w:lang w:val="uk-UA"/>
        </w:rPr>
      </w:pPr>
      <w:r w:rsidRPr="0062520C">
        <w:rPr>
          <w:sz w:val="28"/>
          <w:szCs w:val="28"/>
          <w:lang w:val="uk-UA"/>
        </w:rPr>
        <w:t>Прийняття даної Програми має за мету:</w:t>
      </w:r>
    </w:p>
    <w:p w14:paraId="4C465D02" w14:textId="77777777" w:rsidR="0062520C" w:rsidRPr="0062520C" w:rsidRDefault="0062520C" w:rsidP="0062520C">
      <w:pPr>
        <w:ind w:firstLine="709"/>
        <w:jc w:val="both"/>
        <w:rPr>
          <w:sz w:val="28"/>
          <w:szCs w:val="28"/>
          <w:lang w:val="uk-UA"/>
        </w:rPr>
      </w:pPr>
      <w:r w:rsidRPr="0062520C">
        <w:rPr>
          <w:sz w:val="28"/>
          <w:szCs w:val="28"/>
          <w:lang w:val="uk-UA"/>
        </w:rPr>
        <w:t>1) прогнозування та виділення з бюджету громади коштів для відшкодування різниці в діючих тарифах та економічно обґрунтованих витратах на виробництво послуг з постачання теплової енергії;</w:t>
      </w:r>
    </w:p>
    <w:p w14:paraId="426AE24E" w14:textId="77777777" w:rsidR="0062520C" w:rsidRPr="0062520C" w:rsidRDefault="0062520C" w:rsidP="0062520C">
      <w:pPr>
        <w:ind w:firstLine="709"/>
        <w:jc w:val="both"/>
        <w:rPr>
          <w:sz w:val="28"/>
          <w:szCs w:val="28"/>
          <w:lang w:val="uk-UA"/>
        </w:rPr>
      </w:pPr>
      <w:r w:rsidRPr="0062520C">
        <w:rPr>
          <w:sz w:val="28"/>
          <w:szCs w:val="28"/>
          <w:lang w:val="uk-UA"/>
        </w:rPr>
        <w:t>2) забезпечення беззбиткової діяльності надавача послуг з постачання теплової енергії;</w:t>
      </w:r>
    </w:p>
    <w:p w14:paraId="1978963E" w14:textId="77777777" w:rsidR="0062520C" w:rsidRPr="0062520C" w:rsidRDefault="0062520C" w:rsidP="0062520C">
      <w:pPr>
        <w:ind w:firstLine="709"/>
        <w:jc w:val="both"/>
        <w:rPr>
          <w:sz w:val="28"/>
          <w:szCs w:val="28"/>
          <w:lang w:val="uk-UA"/>
        </w:rPr>
      </w:pPr>
      <w:r w:rsidRPr="0062520C">
        <w:rPr>
          <w:sz w:val="28"/>
          <w:szCs w:val="28"/>
          <w:lang w:val="uk-UA"/>
        </w:rPr>
        <w:t>3) збереження кількості і якості надання послуг з постачання теплової енергії на нормативному рівні.</w:t>
      </w:r>
    </w:p>
    <w:p w14:paraId="42287C13" w14:textId="77777777" w:rsidR="0062520C" w:rsidRPr="0062520C" w:rsidRDefault="0062520C" w:rsidP="0062520C">
      <w:pPr>
        <w:tabs>
          <w:tab w:val="center" w:pos="5103"/>
        </w:tabs>
        <w:ind w:firstLine="709"/>
        <w:contextualSpacing/>
        <w:jc w:val="center"/>
        <w:rPr>
          <w:b/>
          <w:bCs/>
          <w:sz w:val="28"/>
          <w:szCs w:val="28"/>
          <w:lang w:val="uk-UA"/>
        </w:rPr>
      </w:pPr>
    </w:p>
    <w:p w14:paraId="262CBD8B" w14:textId="77777777" w:rsidR="0062520C" w:rsidRPr="0062520C" w:rsidRDefault="0062520C" w:rsidP="0062520C">
      <w:pPr>
        <w:tabs>
          <w:tab w:val="center" w:pos="5103"/>
        </w:tabs>
        <w:ind w:firstLine="709"/>
        <w:contextualSpacing/>
        <w:jc w:val="center"/>
        <w:rPr>
          <w:sz w:val="28"/>
          <w:szCs w:val="28"/>
          <w:lang w:val="uk-UA"/>
        </w:rPr>
      </w:pPr>
      <w:r w:rsidRPr="0062520C">
        <w:rPr>
          <w:b/>
          <w:bCs/>
          <w:sz w:val="28"/>
          <w:szCs w:val="28"/>
          <w:lang w:val="uk-UA"/>
        </w:rPr>
        <w:t>3. Засоби розв’язання проблем та джерела фінансування</w:t>
      </w:r>
    </w:p>
    <w:p w14:paraId="1D7052C4" w14:textId="77777777" w:rsidR="0062520C" w:rsidRPr="0062520C" w:rsidRDefault="0062520C" w:rsidP="0062520C">
      <w:pPr>
        <w:ind w:firstLine="709"/>
        <w:contextualSpacing/>
        <w:jc w:val="both"/>
        <w:rPr>
          <w:sz w:val="28"/>
          <w:szCs w:val="28"/>
          <w:lang w:val="uk-UA"/>
        </w:rPr>
      </w:pPr>
      <w:r w:rsidRPr="0062520C">
        <w:rPr>
          <w:sz w:val="28"/>
          <w:szCs w:val="28"/>
          <w:lang w:val="uk-UA"/>
        </w:rPr>
        <w:t>Досягти поставленої мети можливо за рахунок відшкодування різниці в тарифах на послуги з постачання КП «Глухівський тепловий район» теплової енергії для споживачів категорії «населення» на 2022 рік у порядку, що є додатком 1 до Програми.</w:t>
      </w:r>
    </w:p>
    <w:p w14:paraId="7923F7CD" w14:textId="77777777" w:rsidR="0062520C" w:rsidRPr="0062520C" w:rsidRDefault="0062520C" w:rsidP="0062520C">
      <w:pPr>
        <w:ind w:firstLine="709"/>
        <w:contextualSpacing/>
        <w:jc w:val="both"/>
        <w:rPr>
          <w:sz w:val="28"/>
          <w:szCs w:val="28"/>
          <w:lang w:val="uk-UA"/>
        </w:rPr>
      </w:pPr>
      <w:r w:rsidRPr="0062520C">
        <w:rPr>
          <w:sz w:val="28"/>
          <w:szCs w:val="28"/>
          <w:lang w:val="uk-UA"/>
        </w:rPr>
        <w:lastRenderedPageBreak/>
        <w:t>Головним</w:t>
      </w:r>
      <w:r w:rsidRPr="0062520C">
        <w:rPr>
          <w:lang w:val="uk-UA"/>
        </w:rPr>
        <w:t xml:space="preserve"> </w:t>
      </w:r>
      <w:r w:rsidRPr="0062520C">
        <w:rPr>
          <w:sz w:val="28"/>
          <w:szCs w:val="28"/>
          <w:lang w:val="uk-UA"/>
        </w:rPr>
        <w:t>розпорядником бюджетних коштів є Управління житлово-комунального господарства та містобудування міської ради.</w:t>
      </w:r>
    </w:p>
    <w:p w14:paraId="73E66210" w14:textId="77777777" w:rsidR="0062520C" w:rsidRPr="0062520C" w:rsidRDefault="0062520C" w:rsidP="0062520C">
      <w:pPr>
        <w:ind w:firstLine="709"/>
        <w:jc w:val="both"/>
        <w:rPr>
          <w:sz w:val="28"/>
          <w:szCs w:val="28"/>
          <w:lang w:val="uk-UA"/>
        </w:rPr>
      </w:pPr>
      <w:r w:rsidRPr="0062520C">
        <w:rPr>
          <w:spacing w:val="-2"/>
          <w:sz w:val="28"/>
          <w:szCs w:val="28"/>
          <w:lang w:val="uk-UA"/>
        </w:rPr>
        <w:t>Орієнтовна сума відшкодування на 2022 рік складає 3 000 тис. грн</w:t>
      </w:r>
      <w:r w:rsidRPr="0062520C">
        <w:rPr>
          <w:sz w:val="28"/>
          <w:szCs w:val="28"/>
          <w:lang w:val="uk-UA"/>
        </w:rPr>
        <w:t>. Сума може коригуватись залежно від можливостей бюджету громади.</w:t>
      </w:r>
    </w:p>
    <w:p w14:paraId="684D03E9" w14:textId="77777777" w:rsidR="0062520C" w:rsidRPr="0062520C" w:rsidRDefault="0062520C" w:rsidP="0062520C">
      <w:pPr>
        <w:ind w:firstLine="709"/>
        <w:jc w:val="center"/>
        <w:rPr>
          <w:b/>
          <w:sz w:val="28"/>
          <w:szCs w:val="28"/>
          <w:lang w:val="uk-UA"/>
        </w:rPr>
      </w:pPr>
    </w:p>
    <w:p w14:paraId="6D9BE479" w14:textId="77777777" w:rsidR="0062520C" w:rsidRPr="0062520C" w:rsidRDefault="0062520C" w:rsidP="0062520C">
      <w:pPr>
        <w:ind w:firstLine="709"/>
        <w:jc w:val="center"/>
        <w:rPr>
          <w:b/>
          <w:sz w:val="28"/>
          <w:szCs w:val="28"/>
          <w:lang w:val="uk-UA"/>
        </w:rPr>
      </w:pPr>
      <w:r w:rsidRPr="0062520C">
        <w:rPr>
          <w:b/>
          <w:sz w:val="28"/>
          <w:szCs w:val="28"/>
          <w:lang w:val="uk-UA"/>
        </w:rPr>
        <w:t>4. Організація виконання Програми</w:t>
      </w:r>
    </w:p>
    <w:p w14:paraId="1098E634" w14:textId="77777777" w:rsidR="0062520C" w:rsidRPr="0062520C" w:rsidRDefault="0062520C" w:rsidP="0062520C">
      <w:pPr>
        <w:ind w:firstLine="709"/>
        <w:jc w:val="both"/>
        <w:rPr>
          <w:spacing w:val="-2"/>
          <w:sz w:val="28"/>
          <w:szCs w:val="28"/>
          <w:lang w:val="uk-UA"/>
        </w:rPr>
      </w:pPr>
      <w:r w:rsidRPr="0062520C">
        <w:rPr>
          <w:spacing w:val="-2"/>
          <w:sz w:val="28"/>
          <w:szCs w:val="28"/>
          <w:lang w:val="uk-UA"/>
        </w:rPr>
        <w:t xml:space="preserve">Відповідальним виконавцем Програми є </w:t>
      </w:r>
      <w:r w:rsidRPr="0062520C">
        <w:rPr>
          <w:sz w:val="28"/>
          <w:szCs w:val="28"/>
          <w:lang w:val="uk-UA"/>
        </w:rPr>
        <w:t>КП «Глухівський тепловий район»</w:t>
      </w:r>
      <w:r w:rsidRPr="0062520C">
        <w:rPr>
          <w:spacing w:val="-2"/>
          <w:sz w:val="28"/>
          <w:szCs w:val="28"/>
          <w:lang w:val="uk-UA"/>
        </w:rPr>
        <w:t>.</w:t>
      </w:r>
    </w:p>
    <w:p w14:paraId="54C41043" w14:textId="77777777" w:rsidR="0062520C" w:rsidRPr="0062520C" w:rsidRDefault="0062520C" w:rsidP="0062520C">
      <w:pPr>
        <w:ind w:firstLine="709"/>
        <w:jc w:val="both"/>
        <w:rPr>
          <w:sz w:val="28"/>
          <w:szCs w:val="28"/>
          <w:lang w:val="uk-UA"/>
        </w:rPr>
      </w:pPr>
      <w:r w:rsidRPr="0062520C">
        <w:rPr>
          <w:sz w:val="28"/>
          <w:szCs w:val="28"/>
          <w:lang w:val="uk-UA"/>
        </w:rPr>
        <w:t>Головний розпорядник бюджетних коштів здійснює фінансування відповідального виконавця Програми після затвердження цієї Програми у порядку, що є додатком 1 до Програми.</w:t>
      </w:r>
    </w:p>
    <w:p w14:paraId="00B0BD19" w14:textId="77777777" w:rsidR="0062520C" w:rsidRPr="0062520C" w:rsidRDefault="0062520C" w:rsidP="0062520C">
      <w:pPr>
        <w:ind w:firstLine="709"/>
        <w:jc w:val="both"/>
        <w:rPr>
          <w:sz w:val="28"/>
          <w:szCs w:val="28"/>
          <w:lang w:val="uk-UA"/>
        </w:rPr>
      </w:pPr>
      <w:r w:rsidRPr="0062520C">
        <w:rPr>
          <w:sz w:val="28"/>
          <w:szCs w:val="28"/>
          <w:lang w:val="uk-UA"/>
        </w:rPr>
        <w:t xml:space="preserve">Після отримання відповідного фінансування </w:t>
      </w:r>
      <w:r w:rsidRPr="0062520C">
        <w:rPr>
          <w:spacing w:val="-4"/>
          <w:sz w:val="28"/>
          <w:szCs w:val="28"/>
          <w:lang w:val="uk-UA"/>
        </w:rPr>
        <w:t xml:space="preserve">КП «Глухівський тепловий район» </w:t>
      </w:r>
      <w:r w:rsidRPr="0062520C">
        <w:rPr>
          <w:sz w:val="28"/>
          <w:szCs w:val="28"/>
          <w:lang w:val="uk-UA"/>
        </w:rPr>
        <w:t>використовує отримані кошти для відшкодування різниці в тарифах на послуги з постачання теплової енергії для споживачів категорії «населення» на 2022 рік.</w:t>
      </w:r>
    </w:p>
    <w:p w14:paraId="17532AFF" w14:textId="77777777" w:rsidR="0062520C" w:rsidRPr="0062520C" w:rsidRDefault="0062520C" w:rsidP="0062520C">
      <w:pPr>
        <w:ind w:firstLine="709"/>
        <w:jc w:val="center"/>
        <w:rPr>
          <w:b/>
          <w:sz w:val="28"/>
          <w:szCs w:val="28"/>
          <w:lang w:val="uk-UA"/>
        </w:rPr>
      </w:pPr>
    </w:p>
    <w:p w14:paraId="6CA533FB" w14:textId="77777777" w:rsidR="0062520C" w:rsidRPr="0062520C" w:rsidRDefault="0062520C" w:rsidP="0062520C">
      <w:pPr>
        <w:ind w:firstLine="709"/>
        <w:jc w:val="center"/>
        <w:rPr>
          <w:b/>
          <w:sz w:val="28"/>
          <w:szCs w:val="28"/>
          <w:lang w:val="uk-UA"/>
        </w:rPr>
      </w:pPr>
      <w:r w:rsidRPr="0062520C">
        <w:rPr>
          <w:b/>
          <w:sz w:val="28"/>
          <w:szCs w:val="28"/>
          <w:lang w:val="uk-UA"/>
        </w:rPr>
        <w:t>5. Очікувані результати від виконання Програми</w:t>
      </w:r>
    </w:p>
    <w:p w14:paraId="18C80422" w14:textId="77777777" w:rsidR="0062520C" w:rsidRPr="0062520C" w:rsidRDefault="0062520C" w:rsidP="0062520C">
      <w:pPr>
        <w:widowControl w:val="0"/>
        <w:ind w:firstLine="709"/>
        <w:jc w:val="both"/>
        <w:rPr>
          <w:sz w:val="28"/>
          <w:szCs w:val="28"/>
          <w:lang w:val="uk-UA"/>
        </w:rPr>
      </w:pPr>
      <w:r w:rsidRPr="0062520C">
        <w:rPr>
          <w:sz w:val="28"/>
          <w:szCs w:val="28"/>
          <w:lang w:val="uk-UA"/>
        </w:rPr>
        <w:t>Реалізація Програми дасть змогу:</w:t>
      </w:r>
    </w:p>
    <w:p w14:paraId="4C53436C" w14:textId="77777777" w:rsidR="0062520C" w:rsidRPr="0062520C" w:rsidRDefault="0062520C" w:rsidP="0062520C">
      <w:pPr>
        <w:widowControl w:val="0"/>
        <w:ind w:firstLine="709"/>
        <w:jc w:val="both"/>
        <w:rPr>
          <w:sz w:val="28"/>
          <w:szCs w:val="28"/>
          <w:lang w:val="uk-UA"/>
        </w:rPr>
      </w:pPr>
      <w:r w:rsidRPr="0062520C">
        <w:rPr>
          <w:sz w:val="28"/>
          <w:szCs w:val="28"/>
          <w:lang w:val="uk-UA"/>
        </w:rPr>
        <w:t>забезпечити беззбиткову діяльність надавача послуг з постачання теплової енергії</w:t>
      </w:r>
      <w:r w:rsidRPr="0062520C">
        <w:rPr>
          <w:lang w:val="uk-UA"/>
        </w:rPr>
        <w:t xml:space="preserve"> </w:t>
      </w:r>
      <w:r w:rsidRPr="0062520C">
        <w:rPr>
          <w:sz w:val="28"/>
          <w:szCs w:val="28"/>
          <w:lang w:val="uk-UA"/>
        </w:rPr>
        <w:t>у випадку невідповідності фактичної вартості послуг встановленим тарифам;</w:t>
      </w:r>
    </w:p>
    <w:p w14:paraId="314E737B" w14:textId="77777777" w:rsidR="0062520C" w:rsidRPr="0062520C" w:rsidRDefault="0062520C" w:rsidP="0062520C">
      <w:pPr>
        <w:widowControl w:val="0"/>
        <w:ind w:firstLine="709"/>
        <w:jc w:val="both"/>
        <w:rPr>
          <w:sz w:val="28"/>
          <w:szCs w:val="28"/>
          <w:lang w:val="uk-UA"/>
        </w:rPr>
      </w:pPr>
      <w:r w:rsidRPr="0062520C">
        <w:rPr>
          <w:sz w:val="28"/>
          <w:szCs w:val="28"/>
          <w:lang w:val="uk-UA"/>
        </w:rPr>
        <w:t>збереження кількості і якості надання послуг з постачання теплової енергії, відповідно до встановлених норм.</w:t>
      </w:r>
    </w:p>
    <w:p w14:paraId="29B10915" w14:textId="77777777" w:rsidR="0062520C" w:rsidRPr="0062520C" w:rsidRDefault="0062520C" w:rsidP="0062520C">
      <w:pPr>
        <w:ind w:firstLine="709"/>
        <w:jc w:val="center"/>
        <w:rPr>
          <w:b/>
          <w:sz w:val="28"/>
          <w:szCs w:val="28"/>
          <w:lang w:val="uk-UA"/>
        </w:rPr>
      </w:pPr>
    </w:p>
    <w:p w14:paraId="07B6247A" w14:textId="77777777" w:rsidR="0062520C" w:rsidRPr="0062520C" w:rsidRDefault="0062520C" w:rsidP="0062520C">
      <w:pPr>
        <w:ind w:firstLine="709"/>
        <w:jc w:val="center"/>
        <w:rPr>
          <w:b/>
          <w:sz w:val="28"/>
          <w:szCs w:val="28"/>
          <w:lang w:val="uk-UA"/>
        </w:rPr>
      </w:pPr>
      <w:r w:rsidRPr="0062520C">
        <w:rPr>
          <w:b/>
          <w:sz w:val="28"/>
          <w:szCs w:val="28"/>
          <w:lang w:val="uk-UA"/>
        </w:rPr>
        <w:t>6. Координація та контроль за ходом виконання Програми</w:t>
      </w:r>
    </w:p>
    <w:p w14:paraId="71A2187C" w14:textId="77777777" w:rsidR="0062520C" w:rsidRPr="0062520C" w:rsidRDefault="0062520C" w:rsidP="0062520C">
      <w:pPr>
        <w:ind w:firstLine="709"/>
        <w:jc w:val="both"/>
        <w:rPr>
          <w:bCs/>
          <w:sz w:val="28"/>
          <w:szCs w:val="28"/>
          <w:lang w:val="uk-UA"/>
        </w:rPr>
      </w:pPr>
      <w:r w:rsidRPr="0062520C">
        <w:rPr>
          <w:sz w:val="28"/>
          <w:szCs w:val="28"/>
          <w:lang w:val="uk-UA"/>
        </w:rPr>
        <w:t>Координація виконання Програми покладається на</w:t>
      </w:r>
      <w:r w:rsidRPr="0062520C">
        <w:rPr>
          <w:bCs/>
          <w:sz w:val="28"/>
          <w:szCs w:val="28"/>
          <w:lang w:val="uk-UA"/>
        </w:rPr>
        <w:t xml:space="preserve"> заступника міського голови з питань діяльності виконавчих органів міської ради Галустяна В.Е.</w:t>
      </w:r>
      <w:r w:rsidRPr="0062520C">
        <w:rPr>
          <w:sz w:val="28"/>
          <w:szCs w:val="28"/>
          <w:lang w:val="uk-UA"/>
        </w:rPr>
        <w:t xml:space="preserve"> </w:t>
      </w:r>
      <w:r w:rsidRPr="0062520C">
        <w:rPr>
          <w:bCs/>
          <w:sz w:val="28"/>
          <w:szCs w:val="28"/>
          <w:lang w:val="uk-UA"/>
        </w:rPr>
        <w:t>Контроль здійснюється комісією міської ради з питань бюджету, фінансів, соціально-економічного розвитку, комунальної власності, інфраструктури та транспорту (голова комісії Литвиненко А.В.), якій КП «Глухівський тепловий район» до 02 лютого 2023 року звітує про результати виконання Програми.</w:t>
      </w:r>
    </w:p>
    <w:p w14:paraId="729247C7" w14:textId="77777777" w:rsidR="0062520C" w:rsidRPr="0062520C" w:rsidRDefault="0062520C" w:rsidP="0062520C">
      <w:pPr>
        <w:ind w:firstLine="709"/>
        <w:jc w:val="both"/>
        <w:rPr>
          <w:sz w:val="28"/>
          <w:szCs w:val="28"/>
          <w:lang w:val="uk-UA"/>
        </w:rPr>
      </w:pPr>
    </w:p>
    <w:p w14:paraId="70D88B83" w14:textId="77777777" w:rsidR="0062520C" w:rsidRPr="0062520C" w:rsidRDefault="0062520C" w:rsidP="0062520C">
      <w:pPr>
        <w:ind w:firstLine="709"/>
        <w:jc w:val="both"/>
        <w:rPr>
          <w:sz w:val="28"/>
          <w:szCs w:val="28"/>
          <w:lang w:val="uk-UA"/>
        </w:rPr>
      </w:pPr>
    </w:p>
    <w:p w14:paraId="76EF92C6" w14:textId="09A7A0C3" w:rsidR="0062520C" w:rsidRPr="0062520C" w:rsidRDefault="0062520C" w:rsidP="0062520C">
      <w:pPr>
        <w:tabs>
          <w:tab w:val="left" w:pos="7088"/>
        </w:tabs>
        <w:rPr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 w:rsidRPr="0062520C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Надія ВАЙЛО</w:t>
      </w:r>
    </w:p>
    <w:p w14:paraId="5FDEA02D" w14:textId="77777777" w:rsidR="0062520C" w:rsidRPr="0062520C" w:rsidRDefault="0062520C" w:rsidP="0062520C">
      <w:pPr>
        <w:rPr>
          <w:lang w:val="uk-UA"/>
        </w:rPr>
      </w:pPr>
      <w:r w:rsidRPr="0062520C">
        <w:rPr>
          <w:lang w:val="uk-UA"/>
        </w:rPr>
        <w:br w:type="page"/>
      </w:r>
    </w:p>
    <w:p w14:paraId="7AB3CE10" w14:textId="77777777" w:rsidR="0062520C" w:rsidRPr="0062520C" w:rsidRDefault="0062520C" w:rsidP="0062520C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ind w:left="7088"/>
        <w:jc w:val="both"/>
        <w:rPr>
          <w:sz w:val="28"/>
          <w:szCs w:val="28"/>
          <w:lang w:val="uk-UA" w:eastAsia="uk-UA" w:bidi="uk-UA"/>
        </w:rPr>
      </w:pPr>
      <w:bookmarkStart w:id="2" w:name="_Hlk83894827"/>
      <w:r w:rsidRPr="0062520C">
        <w:rPr>
          <w:sz w:val="28"/>
          <w:szCs w:val="28"/>
          <w:lang w:val="uk-UA" w:eastAsia="uk-UA" w:bidi="uk-UA"/>
        </w:rPr>
        <w:lastRenderedPageBreak/>
        <w:t>Додаток 1</w:t>
      </w:r>
    </w:p>
    <w:p w14:paraId="5EF53558" w14:textId="77777777" w:rsidR="0062520C" w:rsidRPr="0062520C" w:rsidRDefault="0062520C" w:rsidP="0062520C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ind w:left="7088"/>
        <w:jc w:val="both"/>
        <w:rPr>
          <w:color w:val="FF0000"/>
          <w:sz w:val="28"/>
          <w:szCs w:val="28"/>
          <w:lang w:val="uk-UA"/>
        </w:rPr>
      </w:pPr>
      <w:r w:rsidRPr="0062520C">
        <w:rPr>
          <w:sz w:val="28"/>
          <w:szCs w:val="28"/>
          <w:lang w:val="uk-UA" w:eastAsia="uk-UA" w:bidi="uk-UA"/>
        </w:rPr>
        <w:t xml:space="preserve">до </w:t>
      </w:r>
      <w:r w:rsidRPr="0062520C">
        <w:rPr>
          <w:iCs/>
          <w:sz w:val="28"/>
          <w:szCs w:val="28"/>
          <w:lang w:val="uk-UA"/>
        </w:rPr>
        <w:t xml:space="preserve">Програми </w:t>
      </w:r>
    </w:p>
    <w:bookmarkEnd w:id="2"/>
    <w:p w14:paraId="000C62CA" w14:textId="77777777" w:rsidR="0062520C" w:rsidRPr="0062520C" w:rsidRDefault="0062520C" w:rsidP="0062520C">
      <w:pPr>
        <w:jc w:val="center"/>
        <w:rPr>
          <w:b/>
          <w:bCs/>
          <w:sz w:val="28"/>
          <w:szCs w:val="28"/>
          <w:lang w:val="uk-UA" w:eastAsia="uk-UA" w:bidi="uk-UA"/>
        </w:rPr>
      </w:pPr>
    </w:p>
    <w:p w14:paraId="76368F7C" w14:textId="77777777" w:rsidR="0062520C" w:rsidRPr="0062520C" w:rsidRDefault="0062520C" w:rsidP="0062520C">
      <w:pPr>
        <w:jc w:val="center"/>
        <w:rPr>
          <w:b/>
          <w:bCs/>
          <w:sz w:val="28"/>
          <w:szCs w:val="28"/>
          <w:lang w:val="uk-UA" w:eastAsia="uk-UA" w:bidi="uk-UA"/>
        </w:rPr>
      </w:pPr>
    </w:p>
    <w:p w14:paraId="262B796B" w14:textId="77777777" w:rsidR="0062520C" w:rsidRPr="0062520C" w:rsidRDefault="0062520C" w:rsidP="0062520C">
      <w:pPr>
        <w:jc w:val="center"/>
        <w:rPr>
          <w:b/>
          <w:bCs/>
          <w:sz w:val="28"/>
          <w:szCs w:val="28"/>
          <w:lang w:val="uk-UA" w:eastAsia="uk-UA" w:bidi="uk-UA"/>
        </w:rPr>
      </w:pPr>
      <w:r w:rsidRPr="0062520C">
        <w:rPr>
          <w:b/>
          <w:bCs/>
          <w:sz w:val="28"/>
          <w:szCs w:val="28"/>
          <w:lang w:val="uk-UA" w:eastAsia="uk-UA" w:bidi="uk-UA"/>
        </w:rPr>
        <w:t>ПОРЯДОК</w:t>
      </w:r>
    </w:p>
    <w:p w14:paraId="6CDDB83D" w14:textId="77777777" w:rsidR="0062520C" w:rsidRPr="0062520C" w:rsidRDefault="0062520C" w:rsidP="0062520C">
      <w:pPr>
        <w:ind w:firstLine="680"/>
        <w:jc w:val="center"/>
        <w:rPr>
          <w:b/>
          <w:sz w:val="28"/>
          <w:szCs w:val="28"/>
          <w:lang w:val="uk-UA"/>
        </w:rPr>
      </w:pPr>
      <w:r w:rsidRPr="0062520C">
        <w:rPr>
          <w:b/>
          <w:sz w:val="28"/>
          <w:szCs w:val="28"/>
          <w:lang w:val="uk-UA"/>
        </w:rPr>
        <w:t xml:space="preserve">розрахунків, обліку та відшкодування різниці в тарифах </w:t>
      </w:r>
    </w:p>
    <w:p w14:paraId="10F1E91C" w14:textId="77777777" w:rsidR="0062520C" w:rsidRPr="0062520C" w:rsidRDefault="0062520C" w:rsidP="0062520C">
      <w:pPr>
        <w:ind w:firstLine="680"/>
        <w:jc w:val="center"/>
        <w:rPr>
          <w:b/>
          <w:bCs/>
          <w:iCs/>
          <w:sz w:val="28"/>
          <w:szCs w:val="28"/>
          <w:lang w:val="uk-UA"/>
        </w:rPr>
      </w:pPr>
      <w:r w:rsidRPr="0062520C">
        <w:rPr>
          <w:b/>
          <w:bCs/>
          <w:iCs/>
          <w:sz w:val="28"/>
          <w:szCs w:val="28"/>
          <w:lang w:val="uk-UA"/>
        </w:rPr>
        <w:t>на послуги з постачання теплової енергії для споживачів категорії «населення» у випадку невідповідності фактичної вартості послуг встановленим тарифам</w:t>
      </w:r>
    </w:p>
    <w:p w14:paraId="2B888ED8" w14:textId="77777777" w:rsidR="0062520C" w:rsidRPr="0062520C" w:rsidRDefault="0062520C" w:rsidP="0062520C">
      <w:pPr>
        <w:ind w:firstLine="680"/>
        <w:jc w:val="center"/>
        <w:rPr>
          <w:b/>
          <w:bCs/>
          <w:sz w:val="28"/>
          <w:szCs w:val="28"/>
          <w:lang w:val="uk-UA" w:eastAsia="uk-UA" w:bidi="uk-UA"/>
        </w:rPr>
      </w:pPr>
    </w:p>
    <w:p w14:paraId="30DCCCBC" w14:textId="77777777" w:rsidR="0062520C" w:rsidRPr="0062520C" w:rsidRDefault="0062520C" w:rsidP="0062520C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contextualSpacing/>
        <w:jc w:val="both"/>
        <w:rPr>
          <w:sz w:val="28"/>
          <w:szCs w:val="28"/>
          <w:lang w:val="uk-UA" w:eastAsia="uk-UA" w:bidi="uk-UA"/>
        </w:rPr>
      </w:pPr>
      <w:r w:rsidRPr="0062520C">
        <w:rPr>
          <w:sz w:val="28"/>
          <w:szCs w:val="28"/>
          <w:lang w:val="uk-UA" w:eastAsia="uk-UA" w:bidi="uk-UA"/>
        </w:rPr>
        <w:t xml:space="preserve">1. Цей Порядок визначає механізм розрахунку та відшкодування </w:t>
      </w:r>
      <w:r w:rsidRPr="0062520C">
        <w:rPr>
          <w:sz w:val="28"/>
          <w:szCs w:val="28"/>
          <w:lang w:val="uk-UA" w:eastAsia="uk-UA" w:bidi="uk-UA"/>
        </w:rPr>
        <w:br/>
        <w:t xml:space="preserve">КП «Глухівський тепловий район» різниці між діючими тарифами </w:t>
      </w:r>
      <w:r w:rsidRPr="0062520C">
        <w:rPr>
          <w:iCs/>
          <w:sz w:val="28"/>
          <w:szCs w:val="28"/>
          <w:lang w:val="uk-UA"/>
        </w:rPr>
        <w:t xml:space="preserve">на послуги з постачання теплової енергії для споживачів категорії «населення» </w:t>
      </w:r>
      <w:r w:rsidRPr="0062520C">
        <w:rPr>
          <w:sz w:val="28"/>
          <w:szCs w:val="28"/>
          <w:lang w:val="uk-UA" w:eastAsia="uk-UA" w:bidi="uk-UA"/>
        </w:rPr>
        <w:t>та економічно обґрунтованими тарифами (надалі - різниця в тарифах).</w:t>
      </w:r>
    </w:p>
    <w:p w14:paraId="21A72117" w14:textId="77777777" w:rsidR="0062520C" w:rsidRPr="0062520C" w:rsidRDefault="0062520C" w:rsidP="0062520C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contextualSpacing/>
        <w:jc w:val="both"/>
        <w:rPr>
          <w:sz w:val="28"/>
          <w:szCs w:val="28"/>
          <w:lang w:val="uk-UA" w:eastAsia="uk-UA" w:bidi="uk-UA"/>
        </w:rPr>
      </w:pPr>
      <w:r w:rsidRPr="0062520C">
        <w:rPr>
          <w:sz w:val="28"/>
          <w:szCs w:val="28"/>
          <w:lang w:val="uk-UA" w:eastAsia="uk-UA" w:bidi="uk-UA"/>
        </w:rPr>
        <w:t>2. Видатки на відшкодування витрат виробнику послуг, що пов’язані із дією цін/тарифів на комунальні послуги, які є нижчими від розміру економічно обґрунтованих цін/тарифів на ці послуги, Глухівська міська рада передбачає у бюджеті громади у сумі 3 000 тис. грн на 2022 рік.</w:t>
      </w:r>
    </w:p>
    <w:p w14:paraId="23AD2C33" w14:textId="77777777" w:rsidR="0062520C" w:rsidRPr="0062520C" w:rsidRDefault="0062520C" w:rsidP="0062520C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contextualSpacing/>
        <w:jc w:val="both"/>
        <w:rPr>
          <w:sz w:val="28"/>
          <w:szCs w:val="28"/>
          <w:lang w:val="uk-UA" w:eastAsia="uk-UA" w:bidi="uk-UA"/>
        </w:rPr>
      </w:pPr>
      <w:r w:rsidRPr="0062520C">
        <w:rPr>
          <w:sz w:val="28"/>
          <w:szCs w:val="28"/>
          <w:lang w:val="uk-UA" w:eastAsia="uk-UA" w:bidi="uk-UA"/>
        </w:rPr>
        <w:t>3. КП «Глухівський тепловий район» готує розрахунки з різниці в тарифах за формою згідно з додатком 2 Програми та подає Головному розпоряднику коштів для погодження.</w:t>
      </w:r>
    </w:p>
    <w:p w14:paraId="458566E3" w14:textId="77777777" w:rsidR="0062520C" w:rsidRPr="0062520C" w:rsidRDefault="0062520C" w:rsidP="0062520C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tabs>
          <w:tab w:val="left" w:pos="142"/>
          <w:tab w:val="left" w:pos="709"/>
        </w:tabs>
        <w:jc w:val="both"/>
        <w:rPr>
          <w:sz w:val="28"/>
          <w:szCs w:val="28"/>
          <w:lang w:val="uk-UA" w:eastAsia="uk-UA" w:bidi="uk-UA"/>
        </w:rPr>
      </w:pPr>
      <w:r w:rsidRPr="0062520C">
        <w:rPr>
          <w:sz w:val="28"/>
          <w:szCs w:val="28"/>
          <w:lang w:val="uk-UA" w:eastAsia="uk-UA" w:bidi="uk-UA"/>
        </w:rPr>
        <w:t>4. Головний розпорядник коштів після погодження розрахунків з різниці в тарифах, у межах бюджету громади та обсягу фінансування Програми, проводить відшкодування витрат, що пов’язані з дією цін/тарифів на послуги, нижчих від розміру економічно обґрунтованих тарифів, після</w:t>
      </w:r>
      <w:r w:rsidRPr="0062520C">
        <w:rPr>
          <w:rFonts w:ascii="Calibri" w:hAnsi="Calibri"/>
          <w:sz w:val="22"/>
          <w:szCs w:val="22"/>
          <w:lang w:val="uk-UA" w:eastAsia="en-US"/>
        </w:rPr>
        <w:t xml:space="preserve"> </w:t>
      </w:r>
      <w:r w:rsidRPr="0062520C">
        <w:rPr>
          <w:sz w:val="28"/>
          <w:szCs w:val="28"/>
          <w:lang w:val="uk-UA" w:eastAsia="uk-UA" w:bidi="uk-UA"/>
        </w:rPr>
        <w:t>фактичного надходження необхідного обсягу коштів на його рахунки.</w:t>
      </w:r>
    </w:p>
    <w:p w14:paraId="29C8DB72" w14:textId="77777777" w:rsidR="0062520C" w:rsidRPr="0062520C" w:rsidRDefault="0062520C" w:rsidP="0062520C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sz w:val="28"/>
          <w:szCs w:val="28"/>
          <w:lang w:val="uk-UA" w:eastAsia="uk-UA" w:bidi="uk-UA"/>
        </w:rPr>
      </w:pPr>
      <w:r w:rsidRPr="0062520C">
        <w:rPr>
          <w:sz w:val="28"/>
          <w:szCs w:val="28"/>
          <w:lang w:val="uk-UA" w:eastAsia="uk-UA" w:bidi="uk-UA"/>
        </w:rPr>
        <w:t>5. Перерахування коштів здійснюється помісячно в опалювальний період на рахунок КП «Глухівський тепловий район», що відкритий у комерційному банку і використовуються ним для здійснення господарської діяльності.</w:t>
      </w:r>
    </w:p>
    <w:p w14:paraId="19977B1C" w14:textId="77777777" w:rsidR="0062520C" w:rsidRPr="0062520C" w:rsidRDefault="0062520C" w:rsidP="0062520C">
      <w:pPr>
        <w:rPr>
          <w:sz w:val="28"/>
          <w:szCs w:val="28"/>
          <w:lang w:val="uk-UA" w:eastAsia="uk-UA" w:bidi="uk-UA"/>
        </w:rPr>
      </w:pPr>
      <w:r w:rsidRPr="0062520C">
        <w:rPr>
          <w:sz w:val="28"/>
          <w:szCs w:val="28"/>
          <w:lang w:val="uk-UA" w:eastAsia="uk-UA" w:bidi="uk-UA"/>
        </w:rPr>
        <w:br w:type="page"/>
      </w:r>
    </w:p>
    <w:p w14:paraId="635A9AB7" w14:textId="77777777" w:rsidR="0062520C" w:rsidRPr="0062520C" w:rsidRDefault="0062520C" w:rsidP="0062520C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ind w:left="7088"/>
        <w:jc w:val="both"/>
        <w:rPr>
          <w:rFonts w:eastAsia="Calibri"/>
          <w:sz w:val="28"/>
          <w:szCs w:val="28"/>
          <w:lang w:val="uk-UA" w:eastAsia="uk-UA" w:bidi="uk-UA"/>
        </w:rPr>
      </w:pPr>
      <w:r w:rsidRPr="0062520C">
        <w:rPr>
          <w:rFonts w:eastAsia="Calibri"/>
          <w:sz w:val="28"/>
          <w:szCs w:val="28"/>
          <w:lang w:val="uk-UA" w:eastAsia="uk-UA" w:bidi="uk-UA"/>
        </w:rPr>
        <w:lastRenderedPageBreak/>
        <w:t>Додаток 2</w:t>
      </w:r>
    </w:p>
    <w:p w14:paraId="25EE4B81" w14:textId="77777777" w:rsidR="0062520C" w:rsidRPr="0062520C" w:rsidRDefault="0062520C" w:rsidP="0062520C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ind w:left="7088"/>
        <w:jc w:val="both"/>
        <w:rPr>
          <w:rFonts w:eastAsia="Calibri"/>
          <w:b/>
          <w:bCs/>
          <w:sz w:val="28"/>
          <w:szCs w:val="28"/>
          <w:lang w:val="uk-UA" w:eastAsia="uk-UA" w:bidi="uk-UA"/>
        </w:rPr>
      </w:pPr>
      <w:r w:rsidRPr="0062520C">
        <w:rPr>
          <w:rFonts w:eastAsia="Calibri"/>
          <w:sz w:val="28"/>
          <w:szCs w:val="28"/>
          <w:lang w:val="uk-UA" w:eastAsia="uk-UA" w:bidi="uk-UA"/>
        </w:rPr>
        <w:t xml:space="preserve">до </w:t>
      </w:r>
      <w:r w:rsidRPr="0062520C">
        <w:rPr>
          <w:rFonts w:eastAsia="Calibri"/>
          <w:iCs/>
          <w:sz w:val="28"/>
          <w:szCs w:val="28"/>
          <w:lang w:val="uk-UA" w:eastAsia="en-US"/>
        </w:rPr>
        <w:t xml:space="preserve">Програми </w:t>
      </w:r>
    </w:p>
    <w:p w14:paraId="41D3525B" w14:textId="77777777" w:rsidR="0062520C" w:rsidRPr="0062520C" w:rsidRDefault="0062520C" w:rsidP="0062520C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eastAsia="Calibri"/>
          <w:b/>
          <w:bCs/>
          <w:sz w:val="28"/>
          <w:szCs w:val="28"/>
          <w:lang w:val="uk-UA" w:eastAsia="uk-UA" w:bidi="uk-UA"/>
        </w:rPr>
      </w:pPr>
    </w:p>
    <w:p w14:paraId="630B3344" w14:textId="77777777" w:rsidR="0062520C" w:rsidRPr="0062520C" w:rsidRDefault="0062520C" w:rsidP="0062520C">
      <w:pPr>
        <w:jc w:val="center"/>
        <w:rPr>
          <w:b/>
          <w:bCs/>
          <w:color w:val="000000"/>
          <w:sz w:val="28"/>
          <w:szCs w:val="28"/>
          <w:lang w:val="uk-UA" w:eastAsia="uk-UA"/>
        </w:rPr>
      </w:pPr>
      <w:r w:rsidRPr="0062520C">
        <w:rPr>
          <w:b/>
          <w:bCs/>
          <w:color w:val="000000"/>
          <w:sz w:val="28"/>
          <w:szCs w:val="28"/>
          <w:lang w:val="uk-UA" w:eastAsia="uk-UA"/>
        </w:rPr>
        <w:t xml:space="preserve">Розрахунок </w:t>
      </w:r>
    </w:p>
    <w:p w14:paraId="3FBA991C" w14:textId="77777777" w:rsidR="0062520C" w:rsidRPr="0062520C" w:rsidRDefault="0062520C" w:rsidP="0062520C">
      <w:pPr>
        <w:jc w:val="center"/>
        <w:rPr>
          <w:b/>
          <w:bCs/>
          <w:color w:val="000000"/>
          <w:sz w:val="28"/>
          <w:szCs w:val="28"/>
          <w:lang w:val="uk-UA" w:eastAsia="uk-UA"/>
        </w:rPr>
      </w:pPr>
      <w:r w:rsidRPr="0062520C">
        <w:rPr>
          <w:b/>
          <w:bCs/>
          <w:color w:val="000000"/>
          <w:sz w:val="28"/>
          <w:szCs w:val="28"/>
          <w:lang w:val="uk-UA" w:eastAsia="uk-UA"/>
        </w:rPr>
        <w:t>різниці між розміром діючих тарифів на послуги</w:t>
      </w:r>
    </w:p>
    <w:p w14:paraId="7490A61A" w14:textId="77777777" w:rsidR="0062520C" w:rsidRPr="0062520C" w:rsidRDefault="0062520C" w:rsidP="0062520C">
      <w:pPr>
        <w:jc w:val="center"/>
        <w:rPr>
          <w:sz w:val="28"/>
          <w:szCs w:val="28"/>
          <w:lang w:val="uk-UA" w:eastAsia="uk-UA"/>
        </w:rPr>
      </w:pPr>
      <w:r w:rsidRPr="0062520C">
        <w:rPr>
          <w:b/>
          <w:bCs/>
          <w:color w:val="000000"/>
          <w:sz w:val="28"/>
          <w:szCs w:val="28"/>
          <w:lang w:val="uk-UA" w:eastAsia="uk-UA"/>
        </w:rPr>
        <w:t xml:space="preserve"> та розміром економічно обґрунтованих тарифів</w:t>
      </w:r>
    </w:p>
    <w:p w14:paraId="6C4138F7" w14:textId="77777777" w:rsidR="0062520C" w:rsidRPr="0062520C" w:rsidRDefault="0062520C" w:rsidP="0062520C">
      <w:pPr>
        <w:jc w:val="center"/>
        <w:rPr>
          <w:sz w:val="28"/>
          <w:szCs w:val="28"/>
          <w:lang w:val="uk-UA" w:eastAsia="uk-UA"/>
        </w:rPr>
      </w:pPr>
      <w:r w:rsidRPr="0062520C">
        <w:rPr>
          <w:b/>
          <w:bCs/>
          <w:color w:val="000000"/>
          <w:sz w:val="28"/>
          <w:szCs w:val="28"/>
          <w:lang w:val="uk-UA" w:eastAsia="uk-UA"/>
        </w:rPr>
        <w:t>КП «Глухівський тепловий район»</w:t>
      </w:r>
    </w:p>
    <w:p w14:paraId="1D334FF2" w14:textId="77777777" w:rsidR="0062520C" w:rsidRPr="0062520C" w:rsidRDefault="0062520C" w:rsidP="0062520C">
      <w:pPr>
        <w:spacing w:after="160" w:line="256" w:lineRule="auto"/>
        <w:jc w:val="right"/>
        <w:rPr>
          <w:lang w:val="uk-UA" w:eastAsia="uk-UA"/>
        </w:rPr>
      </w:pPr>
    </w:p>
    <w:tbl>
      <w:tblPr>
        <w:tblW w:w="0" w:type="auto"/>
        <w:tblCellSpacing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263"/>
        <w:gridCol w:w="2410"/>
        <w:gridCol w:w="2269"/>
        <w:gridCol w:w="2553"/>
      </w:tblGrid>
      <w:tr w:rsidR="0062520C" w:rsidRPr="007D0B4F" w14:paraId="0F949B9C" w14:textId="77777777" w:rsidTr="002E4187">
        <w:trPr>
          <w:tblCellSpacing w:w="0" w:type="dxa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48EC643" w14:textId="77777777" w:rsidR="0062520C" w:rsidRPr="0062520C" w:rsidRDefault="0062520C" w:rsidP="0062520C">
            <w:pPr>
              <w:widowControl w:val="0"/>
              <w:spacing w:after="160" w:line="257" w:lineRule="auto"/>
              <w:ind w:left="-57" w:right="-57"/>
              <w:jc w:val="center"/>
              <w:rPr>
                <w:lang w:val="uk-UA" w:eastAsia="uk-UA"/>
              </w:rPr>
            </w:pPr>
            <w:r w:rsidRPr="0062520C">
              <w:rPr>
                <w:color w:val="000000"/>
                <w:szCs w:val="22"/>
                <w:lang w:val="uk-UA" w:eastAsia="uk-UA"/>
              </w:rPr>
              <w:t>Місяць, рік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458DFE5" w14:textId="77777777" w:rsidR="0062520C" w:rsidRPr="0062520C" w:rsidRDefault="0062520C" w:rsidP="0062520C">
            <w:pPr>
              <w:widowControl w:val="0"/>
              <w:spacing w:after="160" w:line="257" w:lineRule="auto"/>
              <w:ind w:left="-57" w:right="-57"/>
              <w:jc w:val="center"/>
              <w:rPr>
                <w:lang w:val="uk-UA" w:eastAsia="uk-UA"/>
              </w:rPr>
            </w:pPr>
            <w:r w:rsidRPr="0062520C">
              <w:rPr>
                <w:color w:val="000000"/>
                <w:szCs w:val="22"/>
                <w:lang w:val="uk-UA" w:eastAsia="uk-UA"/>
              </w:rPr>
              <w:t>Нарахування згідно діючих тарифів для населення, грн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09208B7" w14:textId="77777777" w:rsidR="0062520C" w:rsidRPr="0062520C" w:rsidRDefault="0062520C" w:rsidP="0062520C">
            <w:pPr>
              <w:widowControl w:val="0"/>
              <w:spacing w:after="160" w:line="257" w:lineRule="auto"/>
              <w:ind w:left="-57" w:right="-57"/>
              <w:jc w:val="center"/>
              <w:rPr>
                <w:lang w:val="uk-UA" w:eastAsia="uk-UA"/>
              </w:rPr>
            </w:pPr>
            <w:r w:rsidRPr="0062520C">
              <w:rPr>
                <w:color w:val="000000"/>
                <w:szCs w:val="22"/>
                <w:lang w:val="uk-UA" w:eastAsia="uk-UA"/>
              </w:rPr>
              <w:t>Нарахування згідно економічно обґрунтованих тарифів для населення, грн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653AFB" w14:textId="77777777" w:rsidR="0062520C" w:rsidRPr="0062520C" w:rsidRDefault="0062520C" w:rsidP="0062520C">
            <w:pPr>
              <w:widowControl w:val="0"/>
              <w:spacing w:after="160" w:line="257" w:lineRule="auto"/>
              <w:ind w:left="-57" w:right="-57"/>
              <w:jc w:val="center"/>
              <w:rPr>
                <w:lang w:val="uk-UA" w:eastAsia="uk-UA"/>
              </w:rPr>
            </w:pPr>
            <w:r w:rsidRPr="0062520C">
              <w:rPr>
                <w:color w:val="000000"/>
                <w:szCs w:val="22"/>
                <w:lang w:val="uk-UA" w:eastAsia="uk-UA"/>
              </w:rPr>
              <w:t>Різниця між нарахуваннями згідно діючих тарифів та нарахуванням згідно економічно обґрунтованих тарифів, грн</w:t>
            </w:r>
          </w:p>
        </w:tc>
      </w:tr>
      <w:tr w:rsidR="0062520C" w:rsidRPr="007D0B4F" w14:paraId="29A4085C" w14:textId="77777777" w:rsidTr="002E4187">
        <w:trPr>
          <w:tblCellSpacing w:w="0" w:type="dxa"/>
        </w:trPr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3225CC7" w14:textId="77777777" w:rsidR="0062520C" w:rsidRPr="0062520C" w:rsidRDefault="0062520C" w:rsidP="0062520C">
            <w:pPr>
              <w:widowControl w:val="0"/>
              <w:spacing w:after="160" w:line="256" w:lineRule="auto"/>
              <w:jc w:val="center"/>
              <w:rPr>
                <w:lang w:val="uk-UA" w:eastAsia="uk-UA"/>
              </w:rPr>
            </w:pPr>
            <w:r w:rsidRPr="0062520C">
              <w:rPr>
                <w:lang w:val="uk-UA" w:eastAsia="uk-UA"/>
              </w:rPr>
              <w:t> 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84E2578" w14:textId="77777777" w:rsidR="0062520C" w:rsidRPr="0062520C" w:rsidRDefault="0062520C" w:rsidP="0062520C">
            <w:pPr>
              <w:widowControl w:val="0"/>
              <w:spacing w:after="160" w:line="256" w:lineRule="auto"/>
              <w:jc w:val="center"/>
              <w:rPr>
                <w:lang w:val="uk-UA" w:eastAsia="uk-UA"/>
              </w:rPr>
            </w:pPr>
            <w:r w:rsidRPr="0062520C">
              <w:rPr>
                <w:lang w:val="uk-UA" w:eastAsia="uk-UA"/>
              </w:rPr>
              <w:t> 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004B02" w14:textId="77777777" w:rsidR="0062520C" w:rsidRPr="0062520C" w:rsidRDefault="0062520C" w:rsidP="0062520C">
            <w:pPr>
              <w:widowControl w:val="0"/>
              <w:spacing w:after="160" w:line="256" w:lineRule="auto"/>
              <w:jc w:val="center"/>
              <w:rPr>
                <w:lang w:val="uk-UA" w:eastAsia="uk-UA"/>
              </w:rPr>
            </w:pPr>
            <w:r w:rsidRPr="0062520C">
              <w:rPr>
                <w:lang w:val="uk-UA" w:eastAsia="uk-UA"/>
              </w:rPr>
              <w:t> </w:t>
            </w:r>
          </w:p>
        </w:tc>
        <w:tc>
          <w:tcPr>
            <w:tcW w:w="2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B4A3A1C" w14:textId="77777777" w:rsidR="0062520C" w:rsidRPr="0062520C" w:rsidRDefault="0062520C" w:rsidP="0062520C">
            <w:pPr>
              <w:widowControl w:val="0"/>
              <w:spacing w:after="160" w:line="256" w:lineRule="auto"/>
              <w:jc w:val="center"/>
              <w:rPr>
                <w:lang w:val="uk-UA" w:eastAsia="uk-UA"/>
              </w:rPr>
            </w:pPr>
            <w:r w:rsidRPr="0062520C">
              <w:rPr>
                <w:lang w:val="uk-UA" w:eastAsia="uk-UA"/>
              </w:rPr>
              <w:t> </w:t>
            </w:r>
          </w:p>
        </w:tc>
      </w:tr>
    </w:tbl>
    <w:p w14:paraId="14E17024" w14:textId="77777777" w:rsidR="0062520C" w:rsidRPr="0062520C" w:rsidRDefault="0062520C" w:rsidP="0062520C">
      <w:pPr>
        <w:pBdr>
          <w:top w:val="nil"/>
          <w:left w:val="nil"/>
          <w:bottom w:val="nil"/>
          <w:right w:val="nil"/>
          <w:between w:val="nil"/>
        </w:pBdr>
        <w:rPr>
          <w:rFonts w:eastAsia="Calibri"/>
          <w:sz w:val="22"/>
          <w:szCs w:val="22"/>
          <w:lang w:val="uk-UA" w:eastAsia="uk-UA" w:bidi="uk-UA"/>
        </w:rPr>
      </w:pPr>
      <w:r w:rsidRPr="0062520C">
        <w:rPr>
          <w:rFonts w:eastAsia="Calibri"/>
          <w:sz w:val="22"/>
          <w:szCs w:val="22"/>
          <w:lang w:val="uk-UA" w:eastAsia="uk-UA" w:bidi="uk-UA"/>
        </w:rPr>
        <w:t> </w:t>
      </w:r>
    </w:p>
    <w:p w14:paraId="2797C9D4" w14:textId="77777777" w:rsidR="0062520C" w:rsidRPr="0062520C" w:rsidRDefault="0062520C" w:rsidP="0062520C">
      <w:pPr>
        <w:pBdr>
          <w:top w:val="nil"/>
          <w:left w:val="nil"/>
          <w:bottom w:val="nil"/>
          <w:right w:val="nil"/>
          <w:between w:val="nil"/>
        </w:pBdr>
        <w:rPr>
          <w:rFonts w:eastAsia="Calibri"/>
          <w:sz w:val="22"/>
          <w:szCs w:val="22"/>
          <w:highlight w:val="yellow"/>
          <w:lang w:val="uk-UA" w:eastAsia="uk-UA" w:bidi="uk-UA"/>
        </w:rPr>
      </w:pPr>
    </w:p>
    <w:p w14:paraId="05269F10" w14:textId="77777777" w:rsidR="0062520C" w:rsidRPr="0062520C" w:rsidRDefault="0062520C" w:rsidP="0062520C">
      <w:pPr>
        <w:pBdr>
          <w:top w:val="nil"/>
          <w:left w:val="nil"/>
          <w:bottom w:val="nil"/>
          <w:right w:val="nil"/>
          <w:between w:val="nil"/>
        </w:pBdr>
        <w:rPr>
          <w:rFonts w:eastAsia="Calibri"/>
          <w:sz w:val="22"/>
          <w:szCs w:val="22"/>
          <w:highlight w:val="yellow"/>
          <w:lang w:val="uk-UA" w:eastAsia="uk-UA" w:bidi="uk-UA"/>
        </w:rPr>
      </w:pPr>
    </w:p>
    <w:tbl>
      <w:tblPr>
        <w:tblW w:w="9443" w:type="dxa"/>
        <w:tblInd w:w="-44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281"/>
        <w:gridCol w:w="2692"/>
        <w:gridCol w:w="3470"/>
      </w:tblGrid>
      <w:tr w:rsidR="0062520C" w:rsidRPr="0062520C" w14:paraId="297759E0" w14:textId="77777777" w:rsidTr="002E4187">
        <w:tc>
          <w:tcPr>
            <w:tcW w:w="328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B0E282" w14:textId="77777777" w:rsidR="0062520C" w:rsidRPr="0062520C" w:rsidRDefault="0062520C" w:rsidP="006252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szCs w:val="22"/>
                <w:lang w:val="uk-UA" w:eastAsia="uk-UA" w:bidi="uk-UA"/>
              </w:rPr>
            </w:pPr>
            <w:r w:rsidRPr="0062520C">
              <w:rPr>
                <w:rFonts w:eastAsia="Calibri"/>
                <w:szCs w:val="22"/>
                <w:lang w:val="uk-UA" w:eastAsia="uk-UA" w:bidi="uk-UA"/>
              </w:rPr>
              <w:t>Керівник підприємства</w:t>
            </w: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EE69D2" w14:textId="77777777" w:rsidR="0062520C" w:rsidRPr="0062520C" w:rsidRDefault="0062520C" w:rsidP="006252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Cs w:val="22"/>
                <w:lang w:val="uk-UA" w:eastAsia="uk-UA" w:bidi="uk-UA"/>
              </w:rPr>
            </w:pPr>
            <w:r w:rsidRPr="0062520C">
              <w:rPr>
                <w:rFonts w:eastAsia="Calibri"/>
                <w:szCs w:val="22"/>
                <w:lang w:val="uk-UA" w:eastAsia="uk-UA" w:bidi="uk-UA"/>
              </w:rPr>
              <w:t>__________________</w:t>
            </w:r>
            <w:r w:rsidRPr="0062520C">
              <w:rPr>
                <w:rFonts w:eastAsia="Calibri"/>
                <w:szCs w:val="22"/>
                <w:lang w:val="uk-UA" w:eastAsia="uk-UA" w:bidi="uk-UA"/>
              </w:rPr>
              <w:br/>
              <w:t>(підпис)</w:t>
            </w:r>
          </w:p>
        </w:tc>
        <w:tc>
          <w:tcPr>
            <w:tcW w:w="347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E5E79E7" w14:textId="77777777" w:rsidR="0062520C" w:rsidRPr="0062520C" w:rsidRDefault="0062520C" w:rsidP="006252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Cs w:val="22"/>
                <w:lang w:val="uk-UA" w:eastAsia="uk-UA" w:bidi="uk-UA"/>
              </w:rPr>
            </w:pPr>
            <w:r w:rsidRPr="0062520C">
              <w:rPr>
                <w:rFonts w:eastAsia="Calibri"/>
                <w:szCs w:val="22"/>
                <w:lang w:val="uk-UA" w:eastAsia="uk-UA" w:bidi="uk-UA"/>
              </w:rPr>
              <w:t>___________________________</w:t>
            </w:r>
            <w:r w:rsidRPr="0062520C">
              <w:rPr>
                <w:rFonts w:eastAsia="Calibri"/>
                <w:szCs w:val="22"/>
                <w:lang w:val="uk-UA" w:eastAsia="uk-UA" w:bidi="uk-UA"/>
              </w:rPr>
              <w:br/>
              <w:t>(ініціали та прізвище)</w:t>
            </w:r>
          </w:p>
        </w:tc>
      </w:tr>
      <w:tr w:rsidR="0062520C" w:rsidRPr="0062520C" w14:paraId="2A822618" w14:textId="77777777" w:rsidTr="002E4187">
        <w:tc>
          <w:tcPr>
            <w:tcW w:w="328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2BFC0BD" w14:textId="77777777" w:rsidR="0062520C" w:rsidRPr="0062520C" w:rsidRDefault="0062520C" w:rsidP="006252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szCs w:val="22"/>
                <w:lang w:val="uk-UA" w:eastAsia="uk-UA" w:bidi="uk-UA"/>
              </w:rPr>
            </w:pPr>
            <w:r w:rsidRPr="0062520C">
              <w:rPr>
                <w:rFonts w:eastAsia="Calibri"/>
                <w:szCs w:val="22"/>
                <w:lang w:val="uk-UA" w:eastAsia="uk-UA" w:bidi="uk-UA"/>
              </w:rPr>
              <w:t>Головний бухгалтер</w:t>
            </w: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151EEBF" w14:textId="77777777" w:rsidR="0062520C" w:rsidRPr="0062520C" w:rsidRDefault="0062520C" w:rsidP="006252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Cs w:val="22"/>
                <w:lang w:val="uk-UA" w:eastAsia="uk-UA" w:bidi="uk-UA"/>
              </w:rPr>
            </w:pPr>
            <w:r w:rsidRPr="0062520C">
              <w:rPr>
                <w:rFonts w:eastAsia="Calibri"/>
                <w:szCs w:val="22"/>
                <w:lang w:val="uk-UA" w:eastAsia="uk-UA" w:bidi="uk-UA"/>
              </w:rPr>
              <w:t>__________________</w:t>
            </w:r>
            <w:r w:rsidRPr="0062520C">
              <w:rPr>
                <w:rFonts w:eastAsia="Calibri"/>
                <w:szCs w:val="22"/>
                <w:lang w:val="uk-UA" w:eastAsia="uk-UA" w:bidi="uk-UA"/>
              </w:rPr>
              <w:br/>
              <w:t>(підпис)</w:t>
            </w:r>
          </w:p>
        </w:tc>
        <w:tc>
          <w:tcPr>
            <w:tcW w:w="347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F40F84A" w14:textId="77777777" w:rsidR="0062520C" w:rsidRPr="0062520C" w:rsidRDefault="0062520C" w:rsidP="006252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Cs w:val="22"/>
                <w:lang w:val="uk-UA" w:eastAsia="uk-UA" w:bidi="uk-UA"/>
              </w:rPr>
            </w:pPr>
            <w:r w:rsidRPr="0062520C">
              <w:rPr>
                <w:rFonts w:eastAsia="Calibri"/>
                <w:szCs w:val="22"/>
                <w:lang w:val="uk-UA" w:eastAsia="uk-UA" w:bidi="uk-UA"/>
              </w:rPr>
              <w:t>___________________________</w:t>
            </w:r>
            <w:r w:rsidRPr="0062520C">
              <w:rPr>
                <w:rFonts w:eastAsia="Calibri"/>
                <w:szCs w:val="22"/>
                <w:lang w:val="uk-UA" w:eastAsia="uk-UA" w:bidi="uk-UA"/>
              </w:rPr>
              <w:br/>
              <w:t>(ініціали та прізвище)</w:t>
            </w:r>
          </w:p>
        </w:tc>
      </w:tr>
      <w:tr w:rsidR="0062520C" w:rsidRPr="0062520C" w14:paraId="1B35F596" w14:textId="77777777" w:rsidTr="002E4187">
        <w:tc>
          <w:tcPr>
            <w:tcW w:w="328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DFC4042" w14:textId="77777777" w:rsidR="0062520C" w:rsidRPr="0062520C" w:rsidRDefault="0062520C" w:rsidP="006252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szCs w:val="22"/>
                <w:lang w:val="uk-UA" w:eastAsia="uk-UA" w:bidi="uk-UA"/>
              </w:rPr>
            </w:pP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13A0024" w14:textId="77777777" w:rsidR="0062520C" w:rsidRPr="0062520C" w:rsidRDefault="0062520C" w:rsidP="006252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Cs w:val="22"/>
                <w:lang w:val="uk-UA" w:eastAsia="uk-UA" w:bidi="uk-UA"/>
              </w:rPr>
            </w:pPr>
          </w:p>
        </w:tc>
        <w:tc>
          <w:tcPr>
            <w:tcW w:w="347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242897" w14:textId="77777777" w:rsidR="0062520C" w:rsidRPr="0062520C" w:rsidRDefault="0062520C" w:rsidP="006252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eastAsia="Calibri"/>
                <w:szCs w:val="22"/>
                <w:lang w:val="uk-UA" w:eastAsia="uk-UA" w:bidi="uk-UA"/>
              </w:rPr>
            </w:pPr>
          </w:p>
        </w:tc>
      </w:tr>
      <w:tr w:rsidR="0062520C" w:rsidRPr="0062520C" w14:paraId="43935656" w14:textId="77777777" w:rsidTr="002E4187">
        <w:tc>
          <w:tcPr>
            <w:tcW w:w="3281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1B2EF9" w14:textId="77777777" w:rsidR="0062520C" w:rsidRPr="0062520C" w:rsidRDefault="0062520C" w:rsidP="006252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sz w:val="22"/>
                <w:szCs w:val="22"/>
                <w:lang w:val="uk-UA" w:eastAsia="uk-UA" w:bidi="uk-UA"/>
              </w:rPr>
            </w:pPr>
          </w:p>
          <w:p w14:paraId="2DE5B1C4" w14:textId="77777777" w:rsidR="0062520C" w:rsidRPr="0062520C" w:rsidRDefault="0062520C" w:rsidP="006252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sz w:val="22"/>
                <w:szCs w:val="22"/>
                <w:lang w:val="uk-UA" w:eastAsia="uk-UA" w:bidi="uk-UA"/>
              </w:rPr>
            </w:pPr>
            <w:r w:rsidRPr="0062520C">
              <w:rPr>
                <w:rFonts w:eastAsia="Calibri"/>
                <w:sz w:val="22"/>
                <w:szCs w:val="22"/>
                <w:lang w:val="uk-UA" w:eastAsia="uk-UA" w:bidi="uk-UA"/>
              </w:rPr>
              <w:t>М. П.</w:t>
            </w:r>
          </w:p>
        </w:tc>
        <w:tc>
          <w:tcPr>
            <w:tcW w:w="269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E18598" w14:textId="77777777" w:rsidR="0062520C" w:rsidRPr="0062520C" w:rsidRDefault="0062520C" w:rsidP="006252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sz w:val="22"/>
                <w:szCs w:val="22"/>
                <w:lang w:val="uk-UA" w:eastAsia="uk-UA" w:bidi="uk-UA"/>
              </w:rPr>
            </w:pPr>
            <w:r w:rsidRPr="0062520C">
              <w:rPr>
                <w:rFonts w:eastAsia="Calibri"/>
                <w:sz w:val="22"/>
                <w:szCs w:val="22"/>
                <w:lang w:val="uk-UA" w:eastAsia="uk-UA" w:bidi="uk-UA"/>
              </w:rPr>
              <w:t> </w:t>
            </w:r>
          </w:p>
        </w:tc>
        <w:tc>
          <w:tcPr>
            <w:tcW w:w="347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9CEF4D4" w14:textId="77777777" w:rsidR="0062520C" w:rsidRPr="0062520C" w:rsidRDefault="0062520C" w:rsidP="006252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eastAsia="Calibri"/>
                <w:sz w:val="22"/>
                <w:szCs w:val="22"/>
                <w:lang w:val="uk-UA" w:eastAsia="uk-UA" w:bidi="uk-UA"/>
              </w:rPr>
            </w:pPr>
            <w:r w:rsidRPr="0062520C">
              <w:rPr>
                <w:rFonts w:eastAsia="Calibri"/>
                <w:sz w:val="22"/>
                <w:szCs w:val="22"/>
                <w:lang w:val="uk-UA" w:eastAsia="uk-UA" w:bidi="uk-UA"/>
              </w:rPr>
              <w:t> </w:t>
            </w:r>
          </w:p>
        </w:tc>
      </w:tr>
    </w:tbl>
    <w:p w14:paraId="0663FB9C" w14:textId="77777777" w:rsidR="0062520C" w:rsidRPr="0062520C" w:rsidRDefault="0062520C" w:rsidP="0062520C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jc w:val="both"/>
        <w:rPr>
          <w:sz w:val="28"/>
          <w:szCs w:val="28"/>
          <w:lang w:val="uk-UA" w:eastAsia="uk-UA" w:bidi="uk-UA"/>
        </w:rPr>
      </w:pPr>
    </w:p>
    <w:p w14:paraId="75C810BD" w14:textId="77777777" w:rsidR="00D46823" w:rsidRPr="00BD7156" w:rsidRDefault="00D46823" w:rsidP="00D46823">
      <w:pPr>
        <w:ind w:firstLine="709"/>
        <w:jc w:val="center"/>
        <w:rPr>
          <w:b/>
          <w:bCs/>
          <w:sz w:val="28"/>
          <w:szCs w:val="28"/>
          <w:lang w:val="uk-UA"/>
        </w:rPr>
      </w:pPr>
    </w:p>
    <w:sectPr w:rsidR="00D46823" w:rsidRPr="00BD7156" w:rsidSect="007400F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1">
    <w:nsid w:val="00000002"/>
    <w:multiLevelType w:val="multilevel"/>
    <w:tmpl w:val="00000002"/>
    <w:name w:val="WW8Num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ascii="Times New Roman" w:eastAsia="Times New Roman" w:hAnsi="Times New Roman"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ascii="Times New Roman" w:eastAsia="Times New Roman" w:hAnsi="Times New Roman"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ascii="Times New Roman" w:eastAsia="Times New Roman" w:hAnsi="Times New Roman" w:cs="Times New Roman"/>
      </w:rPr>
    </w:lvl>
  </w:abstractNum>
  <w:abstractNum w:abstractNumId="2">
    <w:nsid w:val="00000003"/>
    <w:multiLevelType w:val="multilevel"/>
    <w:tmpl w:val="00000002"/>
    <w:lvl w:ilvl="0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3">
    <w:nsid w:val="00000005"/>
    <w:multiLevelType w:val="multilevel"/>
    <w:tmpl w:val="00000004"/>
    <w:lvl w:ilvl="0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4">
    <w:nsid w:val="0E004F99"/>
    <w:multiLevelType w:val="hybridMultilevel"/>
    <w:tmpl w:val="BF86F7C6"/>
    <w:lvl w:ilvl="0" w:tplc="DFA07FD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11EF22A8"/>
    <w:multiLevelType w:val="hybridMultilevel"/>
    <w:tmpl w:val="863C23D0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A116B61"/>
    <w:multiLevelType w:val="hybridMultilevel"/>
    <w:tmpl w:val="7C4A821A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C040845"/>
    <w:multiLevelType w:val="hybridMultilevel"/>
    <w:tmpl w:val="EE70C112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3053327"/>
    <w:multiLevelType w:val="hybridMultilevel"/>
    <w:tmpl w:val="34E823C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6914A91"/>
    <w:multiLevelType w:val="hybridMultilevel"/>
    <w:tmpl w:val="ACC45CF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A2A4F2A"/>
    <w:multiLevelType w:val="hybridMultilevel"/>
    <w:tmpl w:val="80B28F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806BE4"/>
    <w:multiLevelType w:val="hybridMultilevel"/>
    <w:tmpl w:val="D3982A56"/>
    <w:lvl w:ilvl="0" w:tplc="B0568038">
      <w:start w:val="1"/>
      <w:numFmt w:val="bullet"/>
      <w:lvlText w:val="–"/>
      <w:lvlJc w:val="left"/>
      <w:pPr>
        <w:tabs>
          <w:tab w:val="num" w:pos="1191"/>
        </w:tabs>
        <w:ind w:left="57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6"/>
  </w:num>
  <w:num w:numId="6">
    <w:abstractNumId w:val="7"/>
  </w:num>
  <w:num w:numId="7">
    <w:abstractNumId w:val="11"/>
  </w:num>
  <w:num w:numId="8">
    <w:abstractNumId w:val="8"/>
  </w:num>
  <w:num w:numId="9">
    <w:abstractNumId w:val="5"/>
  </w:num>
  <w:num w:numId="10">
    <w:abstractNumId w:val="1"/>
  </w:num>
  <w:num w:numId="11">
    <w:abstractNumId w:val="9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534"/>
    <w:rsid w:val="00002CBC"/>
    <w:rsid w:val="0001314A"/>
    <w:rsid w:val="00091682"/>
    <w:rsid w:val="000941AF"/>
    <w:rsid w:val="000C6311"/>
    <w:rsid w:val="000D77CD"/>
    <w:rsid w:val="001164CD"/>
    <w:rsid w:val="001268AD"/>
    <w:rsid w:val="001450ED"/>
    <w:rsid w:val="00153D93"/>
    <w:rsid w:val="00192B09"/>
    <w:rsid w:val="001F5F55"/>
    <w:rsid w:val="00205523"/>
    <w:rsid w:val="00206006"/>
    <w:rsid w:val="002C6F1A"/>
    <w:rsid w:val="00341540"/>
    <w:rsid w:val="003B64A3"/>
    <w:rsid w:val="003B69F0"/>
    <w:rsid w:val="003C121F"/>
    <w:rsid w:val="003F53CC"/>
    <w:rsid w:val="00413ABE"/>
    <w:rsid w:val="004142A1"/>
    <w:rsid w:val="00415E12"/>
    <w:rsid w:val="00441D5E"/>
    <w:rsid w:val="0046242C"/>
    <w:rsid w:val="004634F9"/>
    <w:rsid w:val="00475EC7"/>
    <w:rsid w:val="004831D1"/>
    <w:rsid w:val="004A6B17"/>
    <w:rsid w:val="004F65AD"/>
    <w:rsid w:val="00517876"/>
    <w:rsid w:val="0052795B"/>
    <w:rsid w:val="00565597"/>
    <w:rsid w:val="005A2354"/>
    <w:rsid w:val="006175EB"/>
    <w:rsid w:val="0062520C"/>
    <w:rsid w:val="006506EB"/>
    <w:rsid w:val="0067631D"/>
    <w:rsid w:val="006A43B4"/>
    <w:rsid w:val="006B6534"/>
    <w:rsid w:val="007052BF"/>
    <w:rsid w:val="007400F4"/>
    <w:rsid w:val="007810B1"/>
    <w:rsid w:val="007C7A01"/>
    <w:rsid w:val="007D0B4F"/>
    <w:rsid w:val="007E46AF"/>
    <w:rsid w:val="00843FBA"/>
    <w:rsid w:val="008739DD"/>
    <w:rsid w:val="008C65D9"/>
    <w:rsid w:val="008E1DA7"/>
    <w:rsid w:val="008E43B0"/>
    <w:rsid w:val="00983ACF"/>
    <w:rsid w:val="009A1F35"/>
    <w:rsid w:val="009B3A66"/>
    <w:rsid w:val="00A35BC5"/>
    <w:rsid w:val="00A71E94"/>
    <w:rsid w:val="00A82AF9"/>
    <w:rsid w:val="00AD0C3B"/>
    <w:rsid w:val="00AE663F"/>
    <w:rsid w:val="00B20A57"/>
    <w:rsid w:val="00B45DDE"/>
    <w:rsid w:val="00B67B51"/>
    <w:rsid w:val="00B834E2"/>
    <w:rsid w:val="00BD7156"/>
    <w:rsid w:val="00BE17FD"/>
    <w:rsid w:val="00C1388A"/>
    <w:rsid w:val="00C31C7E"/>
    <w:rsid w:val="00C338EA"/>
    <w:rsid w:val="00C85CE9"/>
    <w:rsid w:val="00CC601F"/>
    <w:rsid w:val="00D173CF"/>
    <w:rsid w:val="00D32FBE"/>
    <w:rsid w:val="00D37A26"/>
    <w:rsid w:val="00D46823"/>
    <w:rsid w:val="00D703E7"/>
    <w:rsid w:val="00D72474"/>
    <w:rsid w:val="00DA567A"/>
    <w:rsid w:val="00DA7AA0"/>
    <w:rsid w:val="00E825D6"/>
    <w:rsid w:val="00ED18FA"/>
    <w:rsid w:val="00F30F6C"/>
    <w:rsid w:val="00F875CF"/>
    <w:rsid w:val="00FA7504"/>
    <w:rsid w:val="00FB2F13"/>
    <w:rsid w:val="00FB39D2"/>
    <w:rsid w:val="00FE0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1D9A0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1314A"/>
    <w:pPr>
      <w:keepNext/>
      <w:jc w:val="right"/>
      <w:outlineLvl w:val="0"/>
    </w:pPr>
    <w:rPr>
      <w:rFonts w:eastAsia="MS Mincho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37A2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B3A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9B3A66"/>
    <w:rPr>
      <w:rFonts w:ascii="Tahoma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link w:val="1"/>
    <w:rsid w:val="0001314A"/>
    <w:rPr>
      <w:rFonts w:eastAsia="MS Mincho"/>
      <w:sz w:val="24"/>
      <w:lang w:val="ru-RU" w:eastAsia="ru-RU"/>
    </w:rPr>
  </w:style>
  <w:style w:type="character" w:customStyle="1" w:styleId="apple-converted-space">
    <w:name w:val="apple-converted-space"/>
    <w:uiPriority w:val="99"/>
    <w:rsid w:val="006506EB"/>
    <w:rPr>
      <w:rFonts w:cs="Times New Roman"/>
    </w:rPr>
  </w:style>
  <w:style w:type="character" w:customStyle="1" w:styleId="spelle">
    <w:name w:val="spelle"/>
    <w:uiPriority w:val="99"/>
    <w:rsid w:val="006506EB"/>
    <w:rPr>
      <w:rFonts w:cs="Times New Roman"/>
    </w:rPr>
  </w:style>
  <w:style w:type="paragraph" w:styleId="a5">
    <w:name w:val="No Spacing"/>
    <w:uiPriority w:val="99"/>
    <w:qFormat/>
    <w:rsid w:val="006506EB"/>
    <w:rPr>
      <w:sz w:val="24"/>
      <w:szCs w:val="24"/>
      <w:lang w:val="ru-RU" w:eastAsia="ru-RU"/>
    </w:rPr>
  </w:style>
  <w:style w:type="character" w:customStyle="1" w:styleId="20">
    <w:name w:val="Заголовок 2 Знак"/>
    <w:link w:val="2"/>
    <w:semiHidden/>
    <w:rsid w:val="00D37A26"/>
    <w:rPr>
      <w:rFonts w:ascii="Cambria" w:hAnsi="Cambria"/>
      <w:b/>
      <w:bCs/>
      <w:i/>
      <w:iCs/>
      <w:sz w:val="28"/>
      <w:szCs w:val="28"/>
    </w:rPr>
  </w:style>
  <w:style w:type="paragraph" w:customStyle="1" w:styleId="21">
    <w:name w:val="Основной текст с отступом 21"/>
    <w:basedOn w:val="a"/>
    <w:rsid w:val="00D37A26"/>
    <w:pPr>
      <w:suppressAutoHyphens/>
      <w:ind w:firstLine="540"/>
      <w:jc w:val="center"/>
    </w:pPr>
    <w:rPr>
      <w:b/>
      <w:sz w:val="28"/>
      <w:lang w:val="uk-UA" w:eastAsia="ar-SA"/>
    </w:rPr>
  </w:style>
  <w:style w:type="paragraph" w:customStyle="1" w:styleId="31">
    <w:name w:val="Основной текст с отступом 31"/>
    <w:basedOn w:val="a"/>
    <w:rsid w:val="00D37A26"/>
    <w:pPr>
      <w:suppressAutoHyphens/>
      <w:ind w:firstLine="540"/>
      <w:jc w:val="center"/>
    </w:pPr>
    <w:rPr>
      <w:b/>
      <w:sz w:val="32"/>
      <w:lang w:val="uk-UA" w:eastAsia="ar-SA"/>
    </w:rPr>
  </w:style>
  <w:style w:type="paragraph" w:customStyle="1" w:styleId="310">
    <w:name w:val="Основной текст 31"/>
    <w:basedOn w:val="a"/>
    <w:uiPriority w:val="99"/>
    <w:rsid w:val="00D37A26"/>
    <w:pPr>
      <w:tabs>
        <w:tab w:val="left" w:pos="0"/>
      </w:tabs>
      <w:suppressAutoHyphens/>
      <w:jc w:val="center"/>
    </w:pPr>
    <w:rPr>
      <w:b/>
      <w:sz w:val="28"/>
      <w:lang w:val="uk-UA" w:eastAsia="ar-SA"/>
    </w:rPr>
  </w:style>
  <w:style w:type="paragraph" w:customStyle="1" w:styleId="210">
    <w:name w:val="Основной текст 21"/>
    <w:basedOn w:val="a"/>
    <w:uiPriority w:val="99"/>
    <w:rsid w:val="00D37A26"/>
    <w:pPr>
      <w:suppressAutoHyphens/>
    </w:pPr>
    <w:rPr>
      <w:sz w:val="28"/>
      <w:lang w:val="uk-UA" w:eastAsia="ar-SA"/>
    </w:rPr>
  </w:style>
  <w:style w:type="paragraph" w:styleId="a6">
    <w:name w:val="List Paragraph"/>
    <w:basedOn w:val="a"/>
    <w:qFormat/>
    <w:rsid w:val="006A43B4"/>
    <w:pPr>
      <w:ind w:left="720"/>
      <w:contextualSpacing/>
    </w:pPr>
  </w:style>
  <w:style w:type="paragraph" w:styleId="a7">
    <w:name w:val="Normal (Web)"/>
    <w:basedOn w:val="a"/>
    <w:uiPriority w:val="99"/>
    <w:qFormat/>
    <w:rsid w:val="00BD7156"/>
    <w:pPr>
      <w:spacing w:before="100" w:beforeAutospacing="1" w:after="100" w:afterAutospacing="1"/>
    </w:pPr>
    <w:rPr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1314A"/>
    <w:pPr>
      <w:keepNext/>
      <w:jc w:val="right"/>
      <w:outlineLvl w:val="0"/>
    </w:pPr>
    <w:rPr>
      <w:rFonts w:eastAsia="MS Mincho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37A2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B3A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9B3A66"/>
    <w:rPr>
      <w:rFonts w:ascii="Tahoma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link w:val="1"/>
    <w:rsid w:val="0001314A"/>
    <w:rPr>
      <w:rFonts w:eastAsia="MS Mincho"/>
      <w:sz w:val="24"/>
      <w:lang w:val="ru-RU" w:eastAsia="ru-RU"/>
    </w:rPr>
  </w:style>
  <w:style w:type="character" w:customStyle="1" w:styleId="apple-converted-space">
    <w:name w:val="apple-converted-space"/>
    <w:uiPriority w:val="99"/>
    <w:rsid w:val="006506EB"/>
    <w:rPr>
      <w:rFonts w:cs="Times New Roman"/>
    </w:rPr>
  </w:style>
  <w:style w:type="character" w:customStyle="1" w:styleId="spelle">
    <w:name w:val="spelle"/>
    <w:uiPriority w:val="99"/>
    <w:rsid w:val="006506EB"/>
    <w:rPr>
      <w:rFonts w:cs="Times New Roman"/>
    </w:rPr>
  </w:style>
  <w:style w:type="paragraph" w:styleId="a5">
    <w:name w:val="No Spacing"/>
    <w:uiPriority w:val="99"/>
    <w:qFormat/>
    <w:rsid w:val="006506EB"/>
    <w:rPr>
      <w:sz w:val="24"/>
      <w:szCs w:val="24"/>
      <w:lang w:val="ru-RU" w:eastAsia="ru-RU"/>
    </w:rPr>
  </w:style>
  <w:style w:type="character" w:customStyle="1" w:styleId="20">
    <w:name w:val="Заголовок 2 Знак"/>
    <w:link w:val="2"/>
    <w:semiHidden/>
    <w:rsid w:val="00D37A26"/>
    <w:rPr>
      <w:rFonts w:ascii="Cambria" w:hAnsi="Cambria"/>
      <w:b/>
      <w:bCs/>
      <w:i/>
      <w:iCs/>
      <w:sz w:val="28"/>
      <w:szCs w:val="28"/>
    </w:rPr>
  </w:style>
  <w:style w:type="paragraph" w:customStyle="1" w:styleId="21">
    <w:name w:val="Основной текст с отступом 21"/>
    <w:basedOn w:val="a"/>
    <w:rsid w:val="00D37A26"/>
    <w:pPr>
      <w:suppressAutoHyphens/>
      <w:ind w:firstLine="540"/>
      <w:jc w:val="center"/>
    </w:pPr>
    <w:rPr>
      <w:b/>
      <w:sz w:val="28"/>
      <w:lang w:val="uk-UA" w:eastAsia="ar-SA"/>
    </w:rPr>
  </w:style>
  <w:style w:type="paragraph" w:customStyle="1" w:styleId="31">
    <w:name w:val="Основной текст с отступом 31"/>
    <w:basedOn w:val="a"/>
    <w:rsid w:val="00D37A26"/>
    <w:pPr>
      <w:suppressAutoHyphens/>
      <w:ind w:firstLine="540"/>
      <w:jc w:val="center"/>
    </w:pPr>
    <w:rPr>
      <w:b/>
      <w:sz w:val="32"/>
      <w:lang w:val="uk-UA" w:eastAsia="ar-SA"/>
    </w:rPr>
  </w:style>
  <w:style w:type="paragraph" w:customStyle="1" w:styleId="310">
    <w:name w:val="Основной текст 31"/>
    <w:basedOn w:val="a"/>
    <w:uiPriority w:val="99"/>
    <w:rsid w:val="00D37A26"/>
    <w:pPr>
      <w:tabs>
        <w:tab w:val="left" w:pos="0"/>
      </w:tabs>
      <w:suppressAutoHyphens/>
      <w:jc w:val="center"/>
    </w:pPr>
    <w:rPr>
      <w:b/>
      <w:sz w:val="28"/>
      <w:lang w:val="uk-UA" w:eastAsia="ar-SA"/>
    </w:rPr>
  </w:style>
  <w:style w:type="paragraph" w:customStyle="1" w:styleId="210">
    <w:name w:val="Основной текст 21"/>
    <w:basedOn w:val="a"/>
    <w:uiPriority w:val="99"/>
    <w:rsid w:val="00D37A26"/>
    <w:pPr>
      <w:suppressAutoHyphens/>
    </w:pPr>
    <w:rPr>
      <w:sz w:val="28"/>
      <w:lang w:val="uk-UA" w:eastAsia="ar-SA"/>
    </w:rPr>
  </w:style>
  <w:style w:type="paragraph" w:styleId="a6">
    <w:name w:val="List Paragraph"/>
    <w:basedOn w:val="a"/>
    <w:qFormat/>
    <w:rsid w:val="006A43B4"/>
    <w:pPr>
      <w:ind w:left="720"/>
      <w:contextualSpacing/>
    </w:pPr>
  </w:style>
  <w:style w:type="paragraph" w:styleId="a7">
    <w:name w:val="Normal (Web)"/>
    <w:basedOn w:val="a"/>
    <w:uiPriority w:val="99"/>
    <w:qFormat/>
    <w:rsid w:val="00BD7156"/>
    <w:pPr>
      <w:spacing w:before="100" w:beforeAutospacing="1" w:after="100" w:afterAutospacing="1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1431</Words>
  <Characters>8158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ПРОЄКТ</vt:lpstr>
    </vt:vector>
  </TitlesOfParts>
  <Company>CWER.ws/blog/punsh</Company>
  <LinksUpToDate>false</LinksUpToDate>
  <CharactersWithSpaces>9570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subject/>
  <dc:creator>Пархоменко Р.</dc:creator>
  <cp:keywords/>
  <dc:description/>
  <cp:lastModifiedBy>RePack by Diakov</cp:lastModifiedBy>
  <cp:revision>12</cp:revision>
  <cp:lastPrinted>2021-12-15T11:43:00Z</cp:lastPrinted>
  <dcterms:created xsi:type="dcterms:W3CDTF">2021-12-08T15:01:00Z</dcterms:created>
  <dcterms:modified xsi:type="dcterms:W3CDTF">2021-12-21T15:07:00Z</dcterms:modified>
</cp:coreProperties>
</file>