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5D1AC12" w14:textId="77777777" w:rsidR="006506EB" w:rsidRPr="00DA2884" w:rsidRDefault="001268AD" w:rsidP="006506EB">
      <w:pPr>
        <w:pStyle w:val="1"/>
        <w:tabs>
          <w:tab w:val="left" w:pos="3828"/>
        </w:tabs>
        <w:jc w:val="center"/>
        <w:rPr>
          <w:b/>
          <w:sz w:val="28"/>
          <w:szCs w:val="28"/>
          <w:lang w:val="uk-UA"/>
        </w:rPr>
      </w:pPr>
      <w:r w:rsidRPr="00DA2884">
        <w:rPr>
          <w:b/>
          <w:noProof/>
          <w:sz w:val="28"/>
          <w:szCs w:val="28"/>
        </w:rPr>
        <w:drawing>
          <wp:inline distT="0" distB="0" distL="0" distR="0" wp14:anchorId="0350A575" wp14:editId="47E828EF">
            <wp:extent cx="485775" cy="6000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C307ED" w14:textId="77777777" w:rsidR="006506EB" w:rsidRPr="00DA2884" w:rsidRDefault="006506EB" w:rsidP="006506EB">
      <w:pPr>
        <w:jc w:val="center"/>
        <w:rPr>
          <w:b/>
          <w:sz w:val="28"/>
          <w:szCs w:val="28"/>
          <w:lang w:val="uk-UA"/>
        </w:rPr>
      </w:pPr>
      <w:r w:rsidRPr="00DA2884">
        <w:rPr>
          <w:b/>
          <w:sz w:val="28"/>
          <w:szCs w:val="28"/>
          <w:lang w:val="uk-UA"/>
        </w:rPr>
        <w:t>ГЛУХІВСЬКА МІСЬКА РАДА СУМСЬКОЇ ОБЛАСТІ</w:t>
      </w:r>
    </w:p>
    <w:p w14:paraId="101403B0" w14:textId="77777777" w:rsidR="006506EB" w:rsidRPr="002F0150" w:rsidRDefault="00AE663F" w:rsidP="006506EB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>СЬОМЕ</w:t>
      </w:r>
      <w:r w:rsidR="006506EB" w:rsidRPr="002F0150">
        <w:rPr>
          <w:b/>
          <w:sz w:val="28"/>
          <w:szCs w:val="28"/>
          <w:lang w:val="uk-UA"/>
        </w:rPr>
        <w:t xml:space="preserve"> СКЛИКАННЯ</w:t>
      </w:r>
    </w:p>
    <w:p w14:paraId="6ADE42B0" w14:textId="14B86AD7" w:rsidR="006506EB" w:rsidRPr="002F0150" w:rsidRDefault="00910B47" w:rsidP="006506EB">
      <w:pPr>
        <w:pStyle w:val="a5"/>
        <w:jc w:val="center"/>
        <w:rPr>
          <w:b/>
          <w:sz w:val="28"/>
          <w:szCs w:val="28"/>
        </w:rPr>
      </w:pPr>
      <w:r>
        <w:rPr>
          <w:b/>
          <w:sz w:val="28"/>
          <w:szCs w:val="28"/>
          <w:lang w:val="uk-UA"/>
        </w:rPr>
        <w:t xml:space="preserve">ПОЗАЧЕРГОВА </w:t>
      </w:r>
      <w:r w:rsidR="006506EB" w:rsidRPr="002F0150">
        <w:rPr>
          <w:b/>
          <w:sz w:val="28"/>
          <w:szCs w:val="28"/>
          <w:lang w:val="uk-UA"/>
        </w:rPr>
        <w:t>СЕСІЯ</w:t>
      </w:r>
    </w:p>
    <w:p w14:paraId="0BC820D4" w14:textId="77777777" w:rsidR="006506EB" w:rsidRPr="002F0150" w:rsidRDefault="006506EB" w:rsidP="006506EB">
      <w:pPr>
        <w:pStyle w:val="a5"/>
        <w:jc w:val="center"/>
        <w:rPr>
          <w:b/>
          <w:sz w:val="32"/>
          <w:szCs w:val="32"/>
          <w:lang w:val="uk-UA"/>
        </w:rPr>
      </w:pPr>
      <w:r w:rsidRPr="002F0150">
        <w:rPr>
          <w:b/>
          <w:sz w:val="32"/>
          <w:szCs w:val="32"/>
          <w:lang w:val="uk-UA"/>
        </w:rPr>
        <w:t>Р І Ш Е Н</w:t>
      </w:r>
      <w:r w:rsidRPr="002F0150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proofErr w:type="spellStart"/>
      <w:r w:rsidRPr="002F0150">
        <w:rPr>
          <w:rStyle w:val="spelle"/>
          <w:b/>
          <w:bCs/>
          <w:color w:val="000000"/>
          <w:sz w:val="32"/>
          <w:szCs w:val="32"/>
          <w:lang w:val="uk-UA"/>
        </w:rPr>
        <w:t>Н</w:t>
      </w:r>
      <w:proofErr w:type="spellEnd"/>
      <w:r w:rsidRPr="002F0150">
        <w:rPr>
          <w:rStyle w:val="apple-converted-space"/>
          <w:b/>
          <w:bCs/>
          <w:color w:val="000000"/>
          <w:sz w:val="32"/>
          <w:szCs w:val="32"/>
          <w:lang w:val="uk-UA"/>
        </w:rPr>
        <w:t xml:space="preserve"> </w:t>
      </w:r>
      <w:r w:rsidRPr="002F0150">
        <w:rPr>
          <w:b/>
          <w:sz w:val="32"/>
          <w:szCs w:val="32"/>
          <w:lang w:val="uk-UA"/>
        </w:rPr>
        <w:t>Я</w:t>
      </w:r>
    </w:p>
    <w:p w14:paraId="17A02130" w14:textId="61C264EF" w:rsidR="0001314A" w:rsidRPr="003048CD" w:rsidRDefault="00172014" w:rsidP="0001314A">
      <w:pPr>
        <w:tabs>
          <w:tab w:val="left" w:pos="4253"/>
          <w:tab w:val="right" w:pos="8385"/>
        </w:tabs>
        <w:rPr>
          <w:sz w:val="28"/>
          <w:szCs w:val="28"/>
          <w:lang w:val="uk-UA"/>
        </w:rPr>
      </w:pPr>
      <w:r>
        <w:rPr>
          <w:sz w:val="28"/>
          <w:szCs w:val="28"/>
          <w:lang w:val="en-US"/>
        </w:rPr>
        <w:t>17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en-US"/>
        </w:rPr>
        <w:t>07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  <w:lang w:val="en-US"/>
        </w:rPr>
        <w:t>2020</w:t>
      </w:r>
      <w:r w:rsidR="0001314A" w:rsidRPr="000D7530">
        <w:rPr>
          <w:sz w:val="28"/>
          <w:szCs w:val="28"/>
          <w:lang w:val="uk-UA"/>
        </w:rPr>
        <w:tab/>
        <w:t>м. Глухів</w:t>
      </w:r>
      <w:r w:rsidR="0001314A" w:rsidRPr="000D7530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483</w:t>
      </w:r>
      <w:bookmarkStart w:id="0" w:name="_GoBack"/>
      <w:bookmarkEnd w:id="0"/>
    </w:p>
    <w:p w14:paraId="7525DC71" w14:textId="77777777" w:rsidR="006B6534" w:rsidRPr="00F30F6C" w:rsidRDefault="006B6534" w:rsidP="006B6534">
      <w:pPr>
        <w:jc w:val="center"/>
        <w:rPr>
          <w:sz w:val="28"/>
          <w:szCs w:val="28"/>
          <w:lang w:val="uk-UA"/>
        </w:rPr>
      </w:pPr>
    </w:p>
    <w:p w14:paraId="4886C91F" w14:textId="77777777" w:rsidR="006B6534" w:rsidRPr="00F30F6C" w:rsidRDefault="006B6534" w:rsidP="006B6534">
      <w:pPr>
        <w:jc w:val="center"/>
        <w:rPr>
          <w:sz w:val="28"/>
          <w:szCs w:val="28"/>
          <w:lang w:val="uk-UA"/>
        </w:rPr>
      </w:pPr>
    </w:p>
    <w:p w14:paraId="7387763D" w14:textId="1C64CD83" w:rsidR="006B6534" w:rsidRPr="00F30F6C" w:rsidRDefault="006B6534" w:rsidP="00E66E20">
      <w:pPr>
        <w:ind w:right="4346"/>
        <w:rPr>
          <w:b/>
          <w:sz w:val="28"/>
          <w:szCs w:val="28"/>
          <w:lang w:val="uk-UA"/>
        </w:rPr>
      </w:pPr>
      <w:r w:rsidRPr="00F30F6C">
        <w:rPr>
          <w:b/>
          <w:sz w:val="28"/>
          <w:szCs w:val="28"/>
          <w:lang w:val="uk-UA"/>
        </w:rPr>
        <w:t xml:space="preserve">Про </w:t>
      </w:r>
      <w:r w:rsidR="00E66E20">
        <w:rPr>
          <w:b/>
          <w:sz w:val="28"/>
          <w:szCs w:val="28"/>
          <w:lang w:val="uk-UA"/>
        </w:rPr>
        <w:t>затвердження кошторисних документацій</w:t>
      </w:r>
    </w:p>
    <w:p w14:paraId="2ECFE4B1" w14:textId="77777777" w:rsidR="006B6534" w:rsidRPr="00F30F6C" w:rsidRDefault="006B6534" w:rsidP="006B6534">
      <w:pPr>
        <w:tabs>
          <w:tab w:val="left" w:pos="9000"/>
        </w:tabs>
        <w:ind w:right="638"/>
        <w:rPr>
          <w:b/>
          <w:sz w:val="28"/>
          <w:szCs w:val="28"/>
          <w:lang w:val="uk-UA"/>
        </w:rPr>
      </w:pPr>
    </w:p>
    <w:p w14:paraId="78852EBE" w14:textId="77777777" w:rsidR="006B6534" w:rsidRPr="00F30F6C" w:rsidRDefault="006B6534" w:rsidP="006B6534">
      <w:pPr>
        <w:tabs>
          <w:tab w:val="left" w:pos="9000"/>
        </w:tabs>
        <w:ind w:right="638"/>
        <w:rPr>
          <w:b/>
          <w:sz w:val="28"/>
          <w:szCs w:val="28"/>
          <w:lang w:val="uk-UA"/>
        </w:rPr>
      </w:pPr>
    </w:p>
    <w:p w14:paraId="285F2410" w14:textId="6CF191AC" w:rsidR="006B6534" w:rsidRPr="00F30F6C" w:rsidRDefault="00EA6E5A" w:rsidP="0086784A">
      <w:pPr>
        <w:tabs>
          <w:tab w:val="left" w:pos="993"/>
        </w:tabs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Заслухавши інформацію в.о. начальника управління житлово-комунального господарства та містобудування міської ради Пархоменка Р.С. про необхідність ремонту асфальтобетонного покриття  по вулицям </w:t>
      </w:r>
      <w:proofErr w:type="spellStart"/>
      <w:r>
        <w:rPr>
          <w:sz w:val="28"/>
          <w:szCs w:val="28"/>
          <w:lang w:val="uk-UA"/>
        </w:rPr>
        <w:t>Есманський</w:t>
      </w:r>
      <w:proofErr w:type="spellEnd"/>
      <w:r>
        <w:rPr>
          <w:sz w:val="28"/>
          <w:szCs w:val="28"/>
          <w:lang w:val="uk-UA"/>
        </w:rPr>
        <w:t xml:space="preserve"> шлях, Інститутській, Рильський шлях у м. Глухові та затвердження кошторисних документацій по відповідним вулицям, згідно</w:t>
      </w:r>
      <w:r w:rsidR="003048CD">
        <w:rPr>
          <w:sz w:val="28"/>
          <w:szCs w:val="28"/>
          <w:lang w:val="uk-UA"/>
        </w:rPr>
        <w:t xml:space="preserve"> статті </w:t>
      </w:r>
      <w:r w:rsidR="007D2417">
        <w:rPr>
          <w:sz w:val="28"/>
          <w:szCs w:val="28"/>
          <w:lang w:val="uk-UA"/>
        </w:rPr>
        <w:t xml:space="preserve">26 </w:t>
      </w:r>
      <w:r w:rsidR="006B6534" w:rsidRPr="00F30F6C">
        <w:rPr>
          <w:sz w:val="28"/>
          <w:szCs w:val="28"/>
          <w:lang w:val="uk-UA"/>
        </w:rPr>
        <w:t>Закону України «Про місцеве самоврядування в Україні»</w:t>
      </w:r>
      <w:r w:rsidR="0001314A" w:rsidRPr="00F30F6C">
        <w:rPr>
          <w:sz w:val="28"/>
          <w:szCs w:val="28"/>
          <w:lang w:val="uk-UA"/>
        </w:rPr>
        <w:t>,</w:t>
      </w:r>
      <w:r w:rsidR="006B6534" w:rsidRPr="00F30F6C">
        <w:rPr>
          <w:sz w:val="28"/>
          <w:szCs w:val="28"/>
          <w:lang w:val="uk-UA"/>
        </w:rPr>
        <w:t xml:space="preserve"> </w:t>
      </w:r>
      <w:r w:rsidR="006B6534" w:rsidRPr="00F30F6C">
        <w:rPr>
          <w:b/>
          <w:sz w:val="28"/>
          <w:szCs w:val="28"/>
          <w:lang w:val="uk-UA"/>
        </w:rPr>
        <w:t>міськ</w:t>
      </w:r>
      <w:r w:rsidR="000941AF" w:rsidRPr="00F30F6C">
        <w:rPr>
          <w:b/>
          <w:sz w:val="28"/>
          <w:szCs w:val="28"/>
          <w:lang w:val="uk-UA"/>
        </w:rPr>
        <w:t>а</w:t>
      </w:r>
      <w:r w:rsidR="006B6534" w:rsidRPr="00F30F6C">
        <w:rPr>
          <w:b/>
          <w:sz w:val="28"/>
          <w:szCs w:val="28"/>
          <w:lang w:val="uk-UA"/>
        </w:rPr>
        <w:t xml:space="preserve"> рад</w:t>
      </w:r>
      <w:r w:rsidR="000941AF" w:rsidRPr="00F30F6C">
        <w:rPr>
          <w:b/>
          <w:sz w:val="28"/>
          <w:szCs w:val="28"/>
          <w:lang w:val="uk-UA"/>
        </w:rPr>
        <w:t>а</w:t>
      </w:r>
      <w:r w:rsidR="006B6534" w:rsidRPr="00F30F6C">
        <w:rPr>
          <w:b/>
          <w:sz w:val="28"/>
          <w:szCs w:val="28"/>
          <w:lang w:val="uk-UA"/>
        </w:rPr>
        <w:t xml:space="preserve"> </w:t>
      </w:r>
      <w:r w:rsidR="000941AF" w:rsidRPr="00F30F6C">
        <w:rPr>
          <w:b/>
          <w:sz w:val="28"/>
          <w:szCs w:val="28"/>
          <w:lang w:val="uk-UA"/>
        </w:rPr>
        <w:t>ВИРІШИЛА</w:t>
      </w:r>
      <w:r w:rsidR="006B6534" w:rsidRPr="00F30F6C">
        <w:rPr>
          <w:sz w:val="28"/>
          <w:szCs w:val="28"/>
          <w:lang w:val="uk-UA"/>
        </w:rPr>
        <w:t>:</w:t>
      </w:r>
    </w:p>
    <w:p w14:paraId="64F74929" w14:textId="77777777" w:rsidR="006506EB" w:rsidRPr="00F30F6C" w:rsidRDefault="006506EB" w:rsidP="006B6534">
      <w:pPr>
        <w:ind w:firstLine="720"/>
        <w:jc w:val="both"/>
        <w:rPr>
          <w:sz w:val="28"/>
          <w:szCs w:val="28"/>
          <w:lang w:val="uk-UA"/>
        </w:rPr>
      </w:pPr>
    </w:p>
    <w:p w14:paraId="12DE9D4E" w14:textId="4911EBBF" w:rsidR="0086784A" w:rsidRDefault="00EA6E5A" w:rsidP="00EA6E5A">
      <w:pPr>
        <w:pStyle w:val="a6"/>
        <w:numPr>
          <w:ilvl w:val="0"/>
          <w:numId w:val="12"/>
        </w:numPr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кошторисні документації, виготовлені ТОВ «ВІК-СВ», по об’єктам:</w:t>
      </w:r>
    </w:p>
    <w:p w14:paraId="4F8DD394" w14:textId="44E9B7A6" w:rsidR="00EA6E5A" w:rsidRDefault="00EA6E5A" w:rsidP="00EA6E5A">
      <w:pPr>
        <w:pStyle w:val="a6"/>
        <w:numPr>
          <w:ilvl w:val="0"/>
          <w:numId w:val="13"/>
        </w:numPr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«Поточний середній ремонт автомобільної дороги комунальної власності по вул. </w:t>
      </w:r>
      <w:proofErr w:type="spellStart"/>
      <w:r>
        <w:rPr>
          <w:sz w:val="28"/>
          <w:szCs w:val="28"/>
          <w:lang w:val="uk-UA"/>
        </w:rPr>
        <w:t>Есманський</w:t>
      </w:r>
      <w:proofErr w:type="spellEnd"/>
      <w:r>
        <w:rPr>
          <w:sz w:val="28"/>
          <w:szCs w:val="28"/>
          <w:lang w:val="uk-UA"/>
        </w:rPr>
        <w:t xml:space="preserve"> шлях у м. Глухів (окремими ділянками)». Загальна вартість будівництва складає 1 087 237,00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 (один мільйон вісімдесят сім тисяч двісті тридцять сім гривень 00 коп.).</w:t>
      </w:r>
    </w:p>
    <w:p w14:paraId="6CC41A24" w14:textId="2616F1ED" w:rsidR="00EA6E5A" w:rsidRPr="0086784A" w:rsidRDefault="00EA6E5A" w:rsidP="00EA6E5A">
      <w:pPr>
        <w:pStyle w:val="a6"/>
        <w:numPr>
          <w:ilvl w:val="0"/>
          <w:numId w:val="13"/>
        </w:numPr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«Поточний середній ремонт автомобільної дороги комунальної власності по вул. Інститутській у м. Глухів (окремими ділянками)». Загальна вартість будівництва складає 1 094 353,00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 (один мільйон дев’яносто чотири тисячі триста п’ятдесят три </w:t>
      </w:r>
      <w:r w:rsidRPr="00EA6E5A">
        <w:rPr>
          <w:sz w:val="28"/>
          <w:szCs w:val="28"/>
          <w:lang w:val="uk-UA"/>
        </w:rPr>
        <w:t>гривн</w:t>
      </w:r>
      <w:r>
        <w:rPr>
          <w:sz w:val="28"/>
          <w:szCs w:val="28"/>
          <w:lang w:val="uk-UA"/>
        </w:rPr>
        <w:t>і</w:t>
      </w:r>
      <w:r w:rsidRPr="00EA6E5A">
        <w:rPr>
          <w:sz w:val="28"/>
          <w:szCs w:val="28"/>
          <w:lang w:val="uk-UA"/>
        </w:rPr>
        <w:t xml:space="preserve"> 00 коп.</w:t>
      </w:r>
      <w:r>
        <w:rPr>
          <w:sz w:val="28"/>
          <w:szCs w:val="28"/>
          <w:lang w:val="uk-UA"/>
        </w:rPr>
        <w:t>).</w:t>
      </w:r>
    </w:p>
    <w:p w14:paraId="10ECF01C" w14:textId="594BC732" w:rsidR="00EA6E5A" w:rsidRPr="00EA6E5A" w:rsidRDefault="00EA6E5A" w:rsidP="00EA6E5A">
      <w:pPr>
        <w:pStyle w:val="a6"/>
        <w:numPr>
          <w:ilvl w:val="0"/>
          <w:numId w:val="13"/>
        </w:numPr>
        <w:ind w:left="0"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«Поточний середній ремонт автомобільної дороги комунальної власності по вул. Рильський шлях у м. Глухів (окремими ділянками)». Загальна вартість будівництва складає 1 713 052,00 </w:t>
      </w:r>
      <w:proofErr w:type="spellStart"/>
      <w:r>
        <w:rPr>
          <w:sz w:val="28"/>
          <w:szCs w:val="28"/>
          <w:lang w:val="uk-UA"/>
        </w:rPr>
        <w:t>грн</w:t>
      </w:r>
      <w:proofErr w:type="spellEnd"/>
      <w:r>
        <w:rPr>
          <w:sz w:val="28"/>
          <w:szCs w:val="28"/>
          <w:lang w:val="uk-UA"/>
        </w:rPr>
        <w:t xml:space="preserve"> (один мільйон сімсот тринадцять тисяч п’ятдесят дві </w:t>
      </w:r>
      <w:r w:rsidRPr="00EA6E5A">
        <w:rPr>
          <w:sz w:val="28"/>
          <w:szCs w:val="28"/>
          <w:lang w:val="uk-UA"/>
        </w:rPr>
        <w:t>гривн</w:t>
      </w:r>
      <w:r>
        <w:rPr>
          <w:sz w:val="28"/>
          <w:szCs w:val="28"/>
          <w:lang w:val="uk-UA"/>
        </w:rPr>
        <w:t>і</w:t>
      </w:r>
      <w:r w:rsidRPr="00EA6E5A">
        <w:rPr>
          <w:sz w:val="28"/>
          <w:szCs w:val="28"/>
          <w:lang w:val="uk-UA"/>
        </w:rPr>
        <w:t xml:space="preserve"> 00 коп.</w:t>
      </w:r>
      <w:r>
        <w:rPr>
          <w:sz w:val="28"/>
          <w:szCs w:val="28"/>
          <w:lang w:val="uk-UA"/>
        </w:rPr>
        <w:t>).</w:t>
      </w:r>
    </w:p>
    <w:p w14:paraId="0145798E" w14:textId="56EE2337" w:rsidR="006B6534" w:rsidRPr="0086784A" w:rsidRDefault="00D37A26" w:rsidP="00EA6E5A">
      <w:pPr>
        <w:pStyle w:val="a6"/>
        <w:numPr>
          <w:ilvl w:val="0"/>
          <w:numId w:val="12"/>
        </w:numPr>
        <w:ind w:left="0" w:firstLine="720"/>
        <w:jc w:val="both"/>
        <w:rPr>
          <w:b/>
          <w:sz w:val="28"/>
          <w:szCs w:val="28"/>
          <w:lang w:val="uk-UA"/>
        </w:rPr>
      </w:pPr>
      <w:r w:rsidRPr="0086784A">
        <w:rPr>
          <w:sz w:val="28"/>
          <w:szCs w:val="28"/>
          <w:lang w:val="uk-UA"/>
        </w:rPr>
        <w:t>Контроль за виконанням цього рішення покласти</w:t>
      </w:r>
      <w:r w:rsidR="006175EB" w:rsidRPr="0086784A">
        <w:rPr>
          <w:sz w:val="28"/>
          <w:szCs w:val="28"/>
          <w:lang w:val="uk-UA"/>
        </w:rPr>
        <w:t xml:space="preserve"> на</w:t>
      </w:r>
      <w:r w:rsidRPr="0086784A">
        <w:rPr>
          <w:sz w:val="28"/>
          <w:szCs w:val="28"/>
          <w:lang w:val="uk-UA"/>
        </w:rPr>
        <w:t xml:space="preserve"> постійну комісію </w:t>
      </w:r>
      <w:r w:rsidR="0086784A">
        <w:rPr>
          <w:sz w:val="28"/>
          <w:szCs w:val="28"/>
          <w:lang w:val="uk-UA"/>
        </w:rPr>
        <w:t xml:space="preserve">з </w:t>
      </w:r>
      <w:r w:rsidR="0086784A" w:rsidRPr="0086784A">
        <w:rPr>
          <w:rStyle w:val="a7"/>
          <w:b w:val="0"/>
          <w:sz w:val="28"/>
          <w:szCs w:val="28"/>
          <w:lang w:val="uk-UA"/>
        </w:rPr>
        <w:t>питань управління житлово-комунальним господарством, транспорту, зв’язку, торгово-побутового обслуговування населення та розвитку підприємництва</w:t>
      </w:r>
      <w:r w:rsidR="0086784A">
        <w:rPr>
          <w:b/>
          <w:sz w:val="28"/>
          <w:szCs w:val="28"/>
          <w:lang w:val="uk-UA"/>
        </w:rPr>
        <w:t xml:space="preserve"> </w:t>
      </w:r>
      <w:r w:rsidR="0086784A">
        <w:rPr>
          <w:sz w:val="28"/>
          <w:szCs w:val="28"/>
          <w:lang w:val="uk-UA"/>
        </w:rPr>
        <w:t>міської ради (голова комісії Москаленко О.А.).</w:t>
      </w:r>
    </w:p>
    <w:p w14:paraId="6154E33F" w14:textId="77777777" w:rsidR="006B6534" w:rsidRPr="00F30F6C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109EDD9A" w14:textId="77777777" w:rsidR="006B6534" w:rsidRPr="00F30F6C" w:rsidRDefault="006B6534" w:rsidP="006B6534">
      <w:pPr>
        <w:tabs>
          <w:tab w:val="left" w:pos="7020"/>
        </w:tabs>
        <w:rPr>
          <w:sz w:val="28"/>
          <w:szCs w:val="28"/>
          <w:lang w:val="uk-UA"/>
        </w:rPr>
      </w:pPr>
    </w:p>
    <w:p w14:paraId="39A82999" w14:textId="77777777" w:rsidR="008E1DA7" w:rsidRPr="00D37A26" w:rsidRDefault="001268AD" w:rsidP="007D2417">
      <w:pPr>
        <w:tabs>
          <w:tab w:val="left" w:pos="7020"/>
        </w:tabs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Секретар м</w:t>
      </w:r>
      <w:r w:rsidR="006B6534" w:rsidRPr="006B6534">
        <w:rPr>
          <w:b/>
          <w:sz w:val="28"/>
          <w:szCs w:val="28"/>
          <w:lang w:val="uk-UA"/>
        </w:rPr>
        <w:t>іськ</w:t>
      </w:r>
      <w:r>
        <w:rPr>
          <w:b/>
          <w:sz w:val="28"/>
          <w:szCs w:val="28"/>
          <w:lang w:val="uk-UA"/>
        </w:rPr>
        <w:t>ої ради</w:t>
      </w:r>
      <w:r w:rsidR="006B6534" w:rsidRPr="006B6534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>Юрій БУРЛАКА</w:t>
      </w:r>
      <w:r w:rsidR="00BE17FD" w:rsidRPr="006B6534">
        <w:rPr>
          <w:sz w:val="28"/>
          <w:szCs w:val="28"/>
          <w:lang w:val="uk-UA"/>
        </w:rPr>
        <w:t xml:space="preserve"> </w:t>
      </w:r>
    </w:p>
    <w:sectPr w:rsidR="008E1DA7" w:rsidRPr="00D37A26" w:rsidSect="00F30F6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0"/>
    <w:lvl w:ilvl="0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1">
    <w:nsid w:val="00000002"/>
    <w:multiLevelType w:val="multilevel"/>
    <w:tmpl w:val="00000002"/>
    <w:name w:val="WW8Num2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>
      <w:start w:val="2"/>
      <w:numFmt w:val="decimal"/>
      <w:lvlText w:val="%1.%2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%1.%2.%3.%4"/>
      <w:lvlJc w:val="left"/>
      <w:pPr>
        <w:tabs>
          <w:tab w:val="num" w:pos="3240"/>
        </w:tabs>
        <w:ind w:left="3240" w:hanging="1080"/>
      </w:pPr>
      <w:rPr>
        <w:rFonts w:ascii="Times New Roman" w:eastAsia="Times New Roman" w:hAnsi="Times New Roman" w:cs="Times New Roman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ascii="Times New Roman" w:eastAsia="Times New Roman" w:hAnsi="Times New Roman"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5040"/>
        </w:tabs>
        <w:ind w:left="5040" w:hanging="1440"/>
      </w:pPr>
      <w:rPr>
        <w:rFonts w:ascii="Times New Roman" w:eastAsia="Times New Roman" w:hAnsi="Times New Roman"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ascii="Times New Roman" w:eastAsia="Times New Roman" w:hAnsi="Times New Roman"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6840"/>
        </w:tabs>
        <w:ind w:left="6840" w:hanging="1800"/>
      </w:pPr>
      <w:rPr>
        <w:rFonts w:ascii="Times New Roman" w:eastAsia="Times New Roman" w:hAnsi="Times New Roman"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7920"/>
        </w:tabs>
        <w:ind w:left="7920" w:hanging="2160"/>
      </w:pPr>
      <w:rPr>
        <w:rFonts w:ascii="Times New Roman" w:eastAsia="Times New Roman" w:hAnsi="Times New Roman" w:cs="Times New Roman"/>
      </w:rPr>
    </w:lvl>
  </w:abstractNum>
  <w:abstractNum w:abstractNumId="2">
    <w:nsid w:val="00000003"/>
    <w:multiLevelType w:val="multilevel"/>
    <w:tmpl w:val="00000002"/>
    <w:lvl w:ilvl="0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44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3">
    <w:nsid w:val="00000005"/>
    <w:multiLevelType w:val="multilevel"/>
    <w:tmpl w:val="00000004"/>
    <w:lvl w:ilvl="0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1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2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3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4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5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6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7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  <w:lvl w:ilvl="8">
      <w:numFmt w:val="decimal"/>
      <w:lvlText w:val="160.%1"/>
      <w:lvlJc w:val="left"/>
      <w:rPr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5"/>
        <w:szCs w:val="25"/>
        <w:u w:val="none"/>
      </w:rPr>
    </w:lvl>
  </w:abstractNum>
  <w:abstractNum w:abstractNumId="4">
    <w:nsid w:val="0E004F99"/>
    <w:multiLevelType w:val="hybridMultilevel"/>
    <w:tmpl w:val="BF86F7C6"/>
    <w:lvl w:ilvl="0" w:tplc="DFA07FD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5">
    <w:nsid w:val="11EF22A8"/>
    <w:multiLevelType w:val="hybridMultilevel"/>
    <w:tmpl w:val="863C23D0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A116B61"/>
    <w:multiLevelType w:val="hybridMultilevel"/>
    <w:tmpl w:val="7C4A821A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41C30BE2"/>
    <w:multiLevelType w:val="hybridMultilevel"/>
    <w:tmpl w:val="0AE69E16"/>
    <w:lvl w:ilvl="0" w:tplc="31061F62">
      <w:start w:val="1"/>
      <w:numFmt w:val="decimal"/>
      <w:lvlText w:val="%1."/>
      <w:lvlJc w:val="left"/>
      <w:pPr>
        <w:ind w:left="2145" w:hanging="1425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C040845"/>
    <w:multiLevelType w:val="hybridMultilevel"/>
    <w:tmpl w:val="EE70C112"/>
    <w:lvl w:ilvl="0" w:tplc="6854F244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53053327"/>
    <w:multiLevelType w:val="hybridMultilevel"/>
    <w:tmpl w:val="34E823C8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56914A91"/>
    <w:multiLevelType w:val="hybridMultilevel"/>
    <w:tmpl w:val="ACC45CF4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806BE4"/>
    <w:multiLevelType w:val="hybridMultilevel"/>
    <w:tmpl w:val="D3982A56"/>
    <w:lvl w:ilvl="0" w:tplc="B0568038">
      <w:start w:val="1"/>
      <w:numFmt w:val="bullet"/>
      <w:lvlText w:val="–"/>
      <w:lvlJc w:val="left"/>
      <w:pPr>
        <w:tabs>
          <w:tab w:val="num" w:pos="1191"/>
        </w:tabs>
        <w:ind w:left="57" w:firstLine="709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2">
    <w:nsid w:val="6F8A589C"/>
    <w:multiLevelType w:val="hybridMultilevel"/>
    <w:tmpl w:val="101EB59C"/>
    <w:lvl w:ilvl="0" w:tplc="0A30365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8"/>
  </w:num>
  <w:num w:numId="7">
    <w:abstractNumId w:val="11"/>
  </w:num>
  <w:num w:numId="8">
    <w:abstractNumId w:val="9"/>
  </w:num>
  <w:num w:numId="9">
    <w:abstractNumId w:val="5"/>
  </w:num>
  <w:num w:numId="10">
    <w:abstractNumId w:val="1"/>
  </w:num>
  <w:num w:numId="11">
    <w:abstractNumId w:val="10"/>
  </w:num>
  <w:num w:numId="12">
    <w:abstractNumId w:val="7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6534"/>
    <w:rsid w:val="0001314A"/>
    <w:rsid w:val="000941AF"/>
    <w:rsid w:val="000C6311"/>
    <w:rsid w:val="000D77CD"/>
    <w:rsid w:val="001164CD"/>
    <w:rsid w:val="001268AD"/>
    <w:rsid w:val="001450ED"/>
    <w:rsid w:val="00153D93"/>
    <w:rsid w:val="00172014"/>
    <w:rsid w:val="00192B09"/>
    <w:rsid w:val="00206006"/>
    <w:rsid w:val="003048CD"/>
    <w:rsid w:val="00341540"/>
    <w:rsid w:val="003620F1"/>
    <w:rsid w:val="003B69F0"/>
    <w:rsid w:val="003C121F"/>
    <w:rsid w:val="00441D5E"/>
    <w:rsid w:val="0046242C"/>
    <w:rsid w:val="004634F9"/>
    <w:rsid w:val="004A6B17"/>
    <w:rsid w:val="004E6C8F"/>
    <w:rsid w:val="0052795B"/>
    <w:rsid w:val="005A2354"/>
    <w:rsid w:val="006175EB"/>
    <w:rsid w:val="006506EB"/>
    <w:rsid w:val="00671A9A"/>
    <w:rsid w:val="006A43B4"/>
    <w:rsid w:val="006B6534"/>
    <w:rsid w:val="007810B1"/>
    <w:rsid w:val="007D2417"/>
    <w:rsid w:val="007E46AF"/>
    <w:rsid w:val="0086784A"/>
    <w:rsid w:val="008C65D9"/>
    <w:rsid w:val="008E1DA7"/>
    <w:rsid w:val="00910B47"/>
    <w:rsid w:val="00983ACF"/>
    <w:rsid w:val="009A1F35"/>
    <w:rsid w:val="009B3A66"/>
    <w:rsid w:val="00A71E94"/>
    <w:rsid w:val="00AC21B9"/>
    <w:rsid w:val="00AD0C3B"/>
    <w:rsid w:val="00AE663F"/>
    <w:rsid w:val="00B45DDE"/>
    <w:rsid w:val="00B67B51"/>
    <w:rsid w:val="00B834E2"/>
    <w:rsid w:val="00B953FF"/>
    <w:rsid w:val="00BE17FD"/>
    <w:rsid w:val="00BF6E66"/>
    <w:rsid w:val="00C31C7E"/>
    <w:rsid w:val="00C338EA"/>
    <w:rsid w:val="00C85CE9"/>
    <w:rsid w:val="00D32FBE"/>
    <w:rsid w:val="00D37A26"/>
    <w:rsid w:val="00D72474"/>
    <w:rsid w:val="00DA567A"/>
    <w:rsid w:val="00DA7AA0"/>
    <w:rsid w:val="00E047B6"/>
    <w:rsid w:val="00E66E20"/>
    <w:rsid w:val="00E825D6"/>
    <w:rsid w:val="00EA6E5A"/>
    <w:rsid w:val="00F30F6C"/>
    <w:rsid w:val="00F55124"/>
    <w:rsid w:val="00FA7504"/>
    <w:rsid w:val="00FB39D2"/>
    <w:rsid w:val="00FE0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BFEDD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3FF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uiPriority w:val="34"/>
    <w:qFormat/>
    <w:rsid w:val="006A43B4"/>
    <w:pPr>
      <w:ind w:left="720"/>
      <w:contextualSpacing/>
    </w:pPr>
  </w:style>
  <w:style w:type="character" w:customStyle="1" w:styleId="xfm10047004">
    <w:name w:val="xfm_10047004"/>
    <w:basedOn w:val="a0"/>
    <w:rsid w:val="007D2417"/>
  </w:style>
  <w:style w:type="character" w:styleId="a7">
    <w:name w:val="Strong"/>
    <w:basedOn w:val="a0"/>
    <w:uiPriority w:val="22"/>
    <w:qFormat/>
    <w:rsid w:val="0086784A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iPriority="22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53FF"/>
    <w:rPr>
      <w:sz w:val="24"/>
      <w:szCs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01314A"/>
    <w:pPr>
      <w:keepNext/>
      <w:jc w:val="right"/>
      <w:outlineLvl w:val="0"/>
    </w:pPr>
    <w:rPr>
      <w:rFonts w:eastAsia="MS Mincho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D37A2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9B3A6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rsid w:val="009B3A66"/>
    <w:rPr>
      <w:rFonts w:ascii="Tahoma" w:hAnsi="Tahoma" w:cs="Tahoma"/>
      <w:sz w:val="16"/>
      <w:szCs w:val="16"/>
      <w:lang w:val="ru-RU" w:eastAsia="ru-RU"/>
    </w:rPr>
  </w:style>
  <w:style w:type="character" w:customStyle="1" w:styleId="10">
    <w:name w:val="Заголовок 1 Знак"/>
    <w:link w:val="1"/>
    <w:rsid w:val="0001314A"/>
    <w:rPr>
      <w:rFonts w:eastAsia="MS Mincho"/>
      <w:sz w:val="24"/>
      <w:lang w:val="ru-RU" w:eastAsia="ru-RU"/>
    </w:rPr>
  </w:style>
  <w:style w:type="character" w:customStyle="1" w:styleId="apple-converted-space">
    <w:name w:val="apple-converted-space"/>
    <w:uiPriority w:val="99"/>
    <w:rsid w:val="006506EB"/>
    <w:rPr>
      <w:rFonts w:cs="Times New Roman"/>
    </w:rPr>
  </w:style>
  <w:style w:type="character" w:customStyle="1" w:styleId="spelle">
    <w:name w:val="spelle"/>
    <w:uiPriority w:val="99"/>
    <w:rsid w:val="006506EB"/>
    <w:rPr>
      <w:rFonts w:cs="Times New Roman"/>
    </w:rPr>
  </w:style>
  <w:style w:type="paragraph" w:styleId="a5">
    <w:name w:val="No Spacing"/>
    <w:uiPriority w:val="99"/>
    <w:qFormat/>
    <w:rsid w:val="006506EB"/>
    <w:rPr>
      <w:sz w:val="24"/>
      <w:szCs w:val="24"/>
      <w:lang w:val="ru-RU" w:eastAsia="ru-RU"/>
    </w:rPr>
  </w:style>
  <w:style w:type="character" w:customStyle="1" w:styleId="20">
    <w:name w:val="Заголовок 2 Знак"/>
    <w:link w:val="2"/>
    <w:semiHidden/>
    <w:rsid w:val="00D37A26"/>
    <w:rPr>
      <w:rFonts w:ascii="Cambria" w:hAnsi="Cambria"/>
      <w:b/>
      <w:bCs/>
      <w:i/>
      <w:iCs/>
      <w:sz w:val="28"/>
      <w:szCs w:val="28"/>
    </w:rPr>
  </w:style>
  <w:style w:type="paragraph" w:customStyle="1" w:styleId="21">
    <w:name w:val="Основной текст с отступом 21"/>
    <w:basedOn w:val="a"/>
    <w:rsid w:val="00D37A26"/>
    <w:pPr>
      <w:suppressAutoHyphens/>
      <w:ind w:firstLine="540"/>
      <w:jc w:val="center"/>
    </w:pPr>
    <w:rPr>
      <w:b/>
      <w:sz w:val="28"/>
      <w:lang w:val="uk-UA" w:eastAsia="ar-SA"/>
    </w:rPr>
  </w:style>
  <w:style w:type="paragraph" w:customStyle="1" w:styleId="31">
    <w:name w:val="Основной текст с отступом 31"/>
    <w:basedOn w:val="a"/>
    <w:rsid w:val="00D37A26"/>
    <w:pPr>
      <w:suppressAutoHyphens/>
      <w:ind w:firstLine="540"/>
      <w:jc w:val="center"/>
    </w:pPr>
    <w:rPr>
      <w:b/>
      <w:sz w:val="32"/>
      <w:lang w:val="uk-UA" w:eastAsia="ar-SA"/>
    </w:rPr>
  </w:style>
  <w:style w:type="paragraph" w:customStyle="1" w:styleId="310">
    <w:name w:val="Основной текст 31"/>
    <w:basedOn w:val="a"/>
    <w:uiPriority w:val="99"/>
    <w:rsid w:val="00D37A26"/>
    <w:pPr>
      <w:tabs>
        <w:tab w:val="left" w:pos="0"/>
      </w:tabs>
      <w:suppressAutoHyphens/>
      <w:jc w:val="center"/>
    </w:pPr>
    <w:rPr>
      <w:b/>
      <w:sz w:val="28"/>
      <w:lang w:val="uk-UA" w:eastAsia="ar-SA"/>
    </w:rPr>
  </w:style>
  <w:style w:type="paragraph" w:customStyle="1" w:styleId="210">
    <w:name w:val="Основной текст 21"/>
    <w:basedOn w:val="a"/>
    <w:uiPriority w:val="99"/>
    <w:rsid w:val="00D37A26"/>
    <w:pPr>
      <w:suppressAutoHyphens/>
    </w:pPr>
    <w:rPr>
      <w:sz w:val="28"/>
      <w:lang w:val="uk-UA" w:eastAsia="ar-SA"/>
    </w:rPr>
  </w:style>
  <w:style w:type="paragraph" w:styleId="a6">
    <w:name w:val="List Paragraph"/>
    <w:basedOn w:val="a"/>
    <w:uiPriority w:val="34"/>
    <w:qFormat/>
    <w:rsid w:val="006A43B4"/>
    <w:pPr>
      <w:ind w:left="720"/>
      <w:contextualSpacing/>
    </w:pPr>
  </w:style>
  <w:style w:type="character" w:customStyle="1" w:styleId="xfm10047004">
    <w:name w:val="xfm_10047004"/>
    <w:basedOn w:val="a0"/>
    <w:rsid w:val="007D2417"/>
  </w:style>
  <w:style w:type="character" w:styleId="a7">
    <w:name w:val="Strong"/>
    <w:basedOn w:val="a0"/>
    <w:uiPriority w:val="22"/>
    <w:qFormat/>
    <w:rsid w:val="0086784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255</Words>
  <Characters>1460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ПРОЄКТ</vt:lpstr>
    </vt:vector>
  </TitlesOfParts>
  <Company>CWER.ws/blog/punsh</Company>
  <LinksUpToDate>false</LinksUpToDate>
  <CharactersWithSpaces>1712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ПРОЄКТ</dc:title>
  <dc:creator>Пархоменко Р.</dc:creator>
  <cp:lastModifiedBy>RePack by Diakov</cp:lastModifiedBy>
  <cp:revision>7</cp:revision>
  <cp:lastPrinted>2020-07-15T12:04:00Z</cp:lastPrinted>
  <dcterms:created xsi:type="dcterms:W3CDTF">2020-07-15T10:38:00Z</dcterms:created>
  <dcterms:modified xsi:type="dcterms:W3CDTF">2020-07-20T05:25:00Z</dcterms:modified>
</cp:coreProperties>
</file>