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B50BE" w14:textId="1651DAB4" w:rsidR="006506EB" w:rsidRPr="00BA2E40" w:rsidRDefault="001268AD" w:rsidP="006506EB">
      <w:pPr>
        <w:pStyle w:val="1"/>
        <w:tabs>
          <w:tab w:val="left" w:pos="3828"/>
        </w:tabs>
        <w:jc w:val="center"/>
        <w:rPr>
          <w:b/>
          <w:sz w:val="28"/>
          <w:szCs w:val="28"/>
          <w:lang w:val="uk-UA"/>
        </w:rPr>
      </w:pPr>
      <w:r w:rsidRPr="00BA2E40">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BA2E40" w:rsidRDefault="006506EB" w:rsidP="006506EB">
      <w:pPr>
        <w:jc w:val="center"/>
        <w:rPr>
          <w:b/>
          <w:sz w:val="28"/>
          <w:szCs w:val="28"/>
          <w:lang w:val="uk-UA"/>
        </w:rPr>
      </w:pPr>
      <w:r w:rsidRPr="00BA2E40">
        <w:rPr>
          <w:b/>
          <w:sz w:val="28"/>
          <w:szCs w:val="28"/>
          <w:lang w:val="uk-UA"/>
        </w:rPr>
        <w:t>ГЛУХІВСЬКА МІСЬКА РАДА СУМСЬКОЇ ОБЛАСТІ</w:t>
      </w:r>
    </w:p>
    <w:p w14:paraId="176F0C7D" w14:textId="4221767A" w:rsidR="006506EB" w:rsidRPr="00BA2E40" w:rsidRDefault="007C7A01" w:rsidP="006506EB">
      <w:pPr>
        <w:pStyle w:val="a5"/>
        <w:jc w:val="center"/>
        <w:rPr>
          <w:b/>
          <w:sz w:val="28"/>
          <w:szCs w:val="28"/>
          <w:lang w:val="uk-UA"/>
        </w:rPr>
      </w:pPr>
      <w:r w:rsidRPr="00BA2E40">
        <w:rPr>
          <w:b/>
          <w:sz w:val="28"/>
          <w:szCs w:val="28"/>
          <w:lang w:val="uk-UA"/>
        </w:rPr>
        <w:t>ВО</w:t>
      </w:r>
      <w:r w:rsidR="00AE663F" w:rsidRPr="00BA2E40">
        <w:rPr>
          <w:b/>
          <w:sz w:val="28"/>
          <w:szCs w:val="28"/>
          <w:lang w:val="uk-UA"/>
        </w:rPr>
        <w:t>СЬОМЕ</w:t>
      </w:r>
      <w:r w:rsidR="006506EB" w:rsidRPr="00BA2E40">
        <w:rPr>
          <w:b/>
          <w:sz w:val="28"/>
          <w:szCs w:val="28"/>
          <w:lang w:val="uk-UA"/>
        </w:rPr>
        <w:t xml:space="preserve"> СКЛИКАННЯ</w:t>
      </w:r>
    </w:p>
    <w:p w14:paraId="1A3EE497" w14:textId="3D073ECB" w:rsidR="006506EB" w:rsidRPr="00BA2E40" w:rsidRDefault="00637BEE" w:rsidP="006506EB">
      <w:pPr>
        <w:pStyle w:val="a5"/>
        <w:jc w:val="center"/>
        <w:rPr>
          <w:b/>
          <w:sz w:val="28"/>
          <w:szCs w:val="28"/>
          <w:lang w:val="uk-UA"/>
        </w:rPr>
      </w:pPr>
      <w:r w:rsidRPr="00242968">
        <w:rPr>
          <w:b/>
          <w:sz w:val="28"/>
          <w:szCs w:val="28"/>
          <w:lang w:val="uk-UA"/>
        </w:rPr>
        <w:t xml:space="preserve">П’ЯТДЕСЯТ </w:t>
      </w:r>
      <w:r w:rsidR="00242968" w:rsidRPr="00242968">
        <w:rPr>
          <w:b/>
          <w:sz w:val="28"/>
          <w:szCs w:val="28"/>
          <w:lang w:val="uk-UA"/>
        </w:rPr>
        <w:t xml:space="preserve">ДРУГА </w:t>
      </w:r>
      <w:r w:rsidR="006506EB" w:rsidRPr="00242968">
        <w:rPr>
          <w:b/>
          <w:sz w:val="28"/>
          <w:szCs w:val="28"/>
          <w:lang w:val="uk-UA"/>
        </w:rPr>
        <w:t>СЕСІЯ</w:t>
      </w:r>
    </w:p>
    <w:p w14:paraId="79D42BC6" w14:textId="72EB5EA0" w:rsidR="006506EB" w:rsidRPr="00BA2E40" w:rsidRDefault="007C7A01" w:rsidP="006506EB">
      <w:pPr>
        <w:pStyle w:val="a5"/>
        <w:jc w:val="center"/>
        <w:rPr>
          <w:b/>
          <w:sz w:val="28"/>
          <w:szCs w:val="28"/>
          <w:lang w:val="uk-UA"/>
        </w:rPr>
      </w:pPr>
      <w:r w:rsidRPr="00BA2E40">
        <w:rPr>
          <w:b/>
          <w:sz w:val="28"/>
          <w:szCs w:val="28"/>
          <w:lang w:val="uk-UA"/>
        </w:rPr>
        <w:t>ПЕРШ</w:t>
      </w:r>
      <w:r w:rsidR="00002CBC" w:rsidRPr="00BA2E40">
        <w:rPr>
          <w:b/>
          <w:sz w:val="28"/>
          <w:szCs w:val="28"/>
          <w:lang w:val="uk-UA"/>
        </w:rPr>
        <w:t xml:space="preserve">Е </w:t>
      </w:r>
      <w:r w:rsidR="006506EB" w:rsidRPr="00BA2E40">
        <w:rPr>
          <w:b/>
          <w:sz w:val="28"/>
          <w:szCs w:val="28"/>
          <w:lang w:val="uk-UA"/>
        </w:rPr>
        <w:t>ПЛЕНАРНЕ ЗАСІДАННЯ</w:t>
      </w:r>
    </w:p>
    <w:p w14:paraId="5BA0509A" w14:textId="77777777" w:rsidR="006506EB" w:rsidRPr="00BA2E40" w:rsidRDefault="006506EB" w:rsidP="006506EB">
      <w:pPr>
        <w:pStyle w:val="a5"/>
        <w:jc w:val="center"/>
        <w:rPr>
          <w:b/>
          <w:sz w:val="32"/>
          <w:szCs w:val="32"/>
          <w:lang w:val="uk-UA"/>
        </w:rPr>
      </w:pPr>
      <w:r w:rsidRPr="00BA2E40">
        <w:rPr>
          <w:b/>
          <w:sz w:val="32"/>
          <w:szCs w:val="32"/>
          <w:lang w:val="uk-UA"/>
        </w:rPr>
        <w:t>Р І Ш Е Н</w:t>
      </w:r>
      <w:r w:rsidRPr="00BA2E40">
        <w:rPr>
          <w:rStyle w:val="apple-converted-space"/>
          <w:b/>
          <w:bCs/>
          <w:color w:val="000000"/>
          <w:sz w:val="32"/>
          <w:szCs w:val="32"/>
          <w:lang w:val="uk-UA"/>
        </w:rPr>
        <w:t xml:space="preserve"> </w:t>
      </w:r>
      <w:proofErr w:type="spellStart"/>
      <w:r w:rsidRPr="00BA2E40">
        <w:rPr>
          <w:rStyle w:val="spelle"/>
          <w:b/>
          <w:bCs/>
          <w:color w:val="000000"/>
          <w:sz w:val="32"/>
          <w:szCs w:val="32"/>
          <w:lang w:val="uk-UA"/>
        </w:rPr>
        <w:t>Н</w:t>
      </w:r>
      <w:proofErr w:type="spellEnd"/>
      <w:r w:rsidRPr="00BA2E40">
        <w:rPr>
          <w:rStyle w:val="apple-converted-space"/>
          <w:b/>
          <w:bCs/>
          <w:color w:val="000000"/>
          <w:sz w:val="32"/>
          <w:szCs w:val="32"/>
          <w:lang w:val="uk-UA"/>
        </w:rPr>
        <w:t xml:space="preserve"> </w:t>
      </w:r>
      <w:r w:rsidRPr="00BA2E40">
        <w:rPr>
          <w:b/>
          <w:sz w:val="32"/>
          <w:szCs w:val="32"/>
          <w:lang w:val="uk-UA"/>
        </w:rPr>
        <w:t>Я</w:t>
      </w:r>
    </w:p>
    <w:p w14:paraId="3040FF95" w14:textId="6AF15906" w:rsidR="0001314A" w:rsidRPr="00BA2E40" w:rsidRDefault="00843FBA" w:rsidP="00637BEE">
      <w:pPr>
        <w:tabs>
          <w:tab w:val="left" w:pos="4253"/>
          <w:tab w:val="right" w:pos="8385"/>
        </w:tabs>
        <w:spacing w:before="120"/>
        <w:rPr>
          <w:sz w:val="28"/>
          <w:szCs w:val="28"/>
          <w:lang w:val="uk-UA"/>
        </w:rPr>
      </w:pPr>
      <w:r w:rsidRPr="00BA2E40">
        <w:rPr>
          <w:sz w:val="28"/>
          <w:szCs w:val="28"/>
          <w:lang w:val="uk-UA"/>
        </w:rPr>
        <w:t>_______________</w:t>
      </w:r>
      <w:r w:rsidR="0001314A" w:rsidRPr="00BA2E40">
        <w:rPr>
          <w:sz w:val="28"/>
          <w:szCs w:val="28"/>
          <w:lang w:val="uk-UA"/>
        </w:rPr>
        <w:tab/>
        <w:t>м. Глухів</w:t>
      </w:r>
      <w:r w:rsidR="0001314A" w:rsidRPr="00BA2E40">
        <w:rPr>
          <w:sz w:val="28"/>
          <w:szCs w:val="28"/>
          <w:lang w:val="uk-UA"/>
        </w:rPr>
        <w:tab/>
        <w:t xml:space="preserve">№ </w:t>
      </w:r>
      <w:r w:rsidRPr="00BA2E40">
        <w:rPr>
          <w:sz w:val="28"/>
          <w:szCs w:val="28"/>
          <w:lang w:val="uk-UA"/>
        </w:rPr>
        <w:t>____</w:t>
      </w:r>
    </w:p>
    <w:p w14:paraId="4899D696" w14:textId="77777777" w:rsidR="006B6534" w:rsidRPr="00BA2E40" w:rsidRDefault="006B6534" w:rsidP="006B6534">
      <w:pPr>
        <w:jc w:val="center"/>
        <w:rPr>
          <w:lang w:val="uk-UA"/>
        </w:rPr>
      </w:pPr>
    </w:p>
    <w:p w14:paraId="50CA2211" w14:textId="77777777" w:rsidR="006B6534" w:rsidRPr="00BA2E40" w:rsidRDefault="006B6534" w:rsidP="006B6534">
      <w:pPr>
        <w:jc w:val="center"/>
        <w:rPr>
          <w:lang w:val="uk-UA"/>
        </w:rPr>
      </w:pPr>
    </w:p>
    <w:p w14:paraId="40338FA7" w14:textId="4CA48215" w:rsidR="006B6534" w:rsidRPr="00BA2E40" w:rsidRDefault="00E63AC9" w:rsidP="002634FC">
      <w:pPr>
        <w:ind w:right="5102"/>
        <w:rPr>
          <w:b/>
          <w:lang w:val="uk-UA"/>
        </w:rPr>
      </w:pPr>
      <w:r w:rsidRPr="00E63AC9">
        <w:rPr>
          <w:b/>
          <w:sz w:val="28"/>
          <w:szCs w:val="28"/>
          <w:lang w:val="uk-UA"/>
        </w:rPr>
        <w:t>Про цільов</w:t>
      </w:r>
      <w:r>
        <w:rPr>
          <w:b/>
          <w:sz w:val="28"/>
          <w:szCs w:val="28"/>
          <w:lang w:val="uk-UA"/>
        </w:rPr>
        <w:t>у</w:t>
      </w:r>
      <w:r w:rsidRPr="00E63AC9">
        <w:rPr>
          <w:b/>
          <w:sz w:val="28"/>
          <w:szCs w:val="28"/>
          <w:lang w:val="uk-UA"/>
        </w:rPr>
        <w:t xml:space="preserve"> Програм</w:t>
      </w:r>
      <w:r>
        <w:rPr>
          <w:b/>
          <w:sz w:val="28"/>
          <w:szCs w:val="28"/>
          <w:lang w:val="uk-UA"/>
        </w:rPr>
        <w:t>у</w:t>
      </w:r>
      <w:r w:rsidRPr="00E63AC9">
        <w:rPr>
          <w:b/>
          <w:sz w:val="28"/>
          <w:szCs w:val="28"/>
          <w:lang w:val="uk-UA"/>
        </w:rPr>
        <w:t xml:space="preserve"> поводження з тваринами у населених пунктах Глухівської міської ради на 2026-2030 роки</w:t>
      </w:r>
    </w:p>
    <w:p w14:paraId="151AC9EB" w14:textId="77777777" w:rsidR="006B6534" w:rsidRPr="00BA2E40" w:rsidRDefault="006B6534" w:rsidP="006B6534">
      <w:pPr>
        <w:tabs>
          <w:tab w:val="left" w:pos="9000"/>
        </w:tabs>
        <w:ind w:right="638"/>
        <w:rPr>
          <w:b/>
          <w:lang w:val="uk-UA"/>
        </w:rPr>
      </w:pPr>
    </w:p>
    <w:p w14:paraId="3FC10474" w14:textId="330FF134" w:rsidR="006B6534" w:rsidRPr="00BA2E40" w:rsidRDefault="006B6534" w:rsidP="006B6534">
      <w:pPr>
        <w:ind w:firstLine="720"/>
        <w:jc w:val="both"/>
        <w:rPr>
          <w:sz w:val="28"/>
          <w:szCs w:val="28"/>
          <w:lang w:val="uk-UA"/>
        </w:rPr>
      </w:pPr>
      <w:r w:rsidRPr="00BA2E40">
        <w:rPr>
          <w:sz w:val="28"/>
          <w:szCs w:val="28"/>
          <w:lang w:val="uk-UA"/>
        </w:rPr>
        <w:t xml:space="preserve">Розглянувши </w:t>
      </w:r>
      <w:r w:rsidR="00F30F6C" w:rsidRPr="00BA2E40">
        <w:rPr>
          <w:sz w:val="28"/>
          <w:szCs w:val="28"/>
          <w:lang w:val="uk-UA"/>
        </w:rPr>
        <w:t>поданий виконавчим комітетом міської ради про</w:t>
      </w:r>
      <w:r w:rsidR="00843FBA" w:rsidRPr="00BA2E40">
        <w:rPr>
          <w:sz w:val="28"/>
          <w:szCs w:val="28"/>
          <w:lang w:val="uk-UA"/>
        </w:rPr>
        <w:t>е</w:t>
      </w:r>
      <w:r w:rsidR="00F30F6C" w:rsidRPr="00BA2E40">
        <w:rPr>
          <w:sz w:val="28"/>
          <w:szCs w:val="28"/>
          <w:lang w:val="uk-UA"/>
        </w:rPr>
        <w:t xml:space="preserve">кт </w:t>
      </w:r>
      <w:r w:rsidR="00BE17FD" w:rsidRPr="00BA2E40">
        <w:rPr>
          <w:sz w:val="28"/>
          <w:szCs w:val="28"/>
          <w:lang w:val="uk-UA"/>
        </w:rPr>
        <w:t xml:space="preserve">цільової Програми </w:t>
      </w:r>
      <w:r w:rsidR="00E63AC9" w:rsidRPr="00E63AC9">
        <w:rPr>
          <w:sz w:val="28"/>
          <w:szCs w:val="28"/>
          <w:lang w:val="uk-UA"/>
        </w:rPr>
        <w:t>поводження з тваринами у населених пунктах Глухівської міської ради на 2026-2030 роки</w:t>
      </w:r>
      <w:r w:rsidR="00F30F6C" w:rsidRPr="00BA2E40">
        <w:rPr>
          <w:sz w:val="28"/>
          <w:szCs w:val="28"/>
          <w:lang w:val="uk-UA"/>
        </w:rPr>
        <w:t xml:space="preserve">, </w:t>
      </w:r>
      <w:r w:rsidR="00F30F6C" w:rsidRPr="00041584">
        <w:rPr>
          <w:sz w:val="28"/>
          <w:szCs w:val="28"/>
          <w:lang w:val="uk-UA"/>
        </w:rPr>
        <w:t xml:space="preserve">з метою </w:t>
      </w:r>
      <w:r w:rsidR="00041584" w:rsidRPr="00041584">
        <w:rPr>
          <w:sz w:val="28"/>
          <w:szCs w:val="28"/>
          <w:lang w:val="uk-UA"/>
        </w:rPr>
        <w:t>зменшення кількості безпритульних тварин у населених пунктах Глухівської міської ради гуманними методами, забезпечення їх комфортного співіснування поряд з людиною та утвердження в суспільстві гуманного та відповідального ставлення до тварин</w:t>
      </w:r>
      <w:r w:rsidR="002634FC" w:rsidRPr="00041584">
        <w:rPr>
          <w:sz w:val="28"/>
          <w:szCs w:val="28"/>
          <w:lang w:val="uk-UA"/>
        </w:rPr>
        <w:t>,</w:t>
      </w:r>
      <w:r w:rsidR="002634FC" w:rsidRPr="002634FC">
        <w:rPr>
          <w:sz w:val="28"/>
          <w:szCs w:val="28"/>
          <w:lang w:val="uk-UA"/>
        </w:rPr>
        <w:t xml:space="preserve"> </w:t>
      </w:r>
      <w:r w:rsidRPr="00BA2E40">
        <w:rPr>
          <w:sz w:val="28"/>
          <w:szCs w:val="28"/>
          <w:lang w:val="uk-UA"/>
        </w:rPr>
        <w:t xml:space="preserve">керуючись </w:t>
      </w:r>
      <w:r w:rsidR="000941AF" w:rsidRPr="00BA2E40">
        <w:rPr>
          <w:sz w:val="28"/>
          <w:szCs w:val="28"/>
          <w:lang w:val="uk-UA"/>
        </w:rPr>
        <w:t xml:space="preserve">пунктом 22 частини першої статті 26, </w:t>
      </w:r>
      <w:r w:rsidR="00756C8C">
        <w:rPr>
          <w:sz w:val="28"/>
          <w:szCs w:val="28"/>
          <w:lang w:val="uk-UA"/>
        </w:rPr>
        <w:t xml:space="preserve">частиною першою </w:t>
      </w:r>
      <w:r w:rsidR="000941AF" w:rsidRPr="00BA2E40">
        <w:rPr>
          <w:sz w:val="28"/>
          <w:szCs w:val="28"/>
          <w:lang w:val="uk-UA"/>
        </w:rPr>
        <w:t>статт</w:t>
      </w:r>
      <w:r w:rsidR="00756C8C">
        <w:rPr>
          <w:sz w:val="28"/>
          <w:szCs w:val="28"/>
          <w:lang w:val="uk-UA"/>
        </w:rPr>
        <w:t>і</w:t>
      </w:r>
      <w:r w:rsidR="000941AF" w:rsidRPr="00BA2E40">
        <w:rPr>
          <w:sz w:val="28"/>
          <w:szCs w:val="28"/>
          <w:lang w:val="uk-UA"/>
        </w:rPr>
        <w:t xml:space="preserve"> 59 </w:t>
      </w:r>
      <w:r w:rsidRPr="00BA2E40">
        <w:rPr>
          <w:sz w:val="28"/>
          <w:szCs w:val="28"/>
          <w:lang w:val="uk-UA"/>
        </w:rPr>
        <w:t>Закону України «Про місцеве самоврядування в Україні»</w:t>
      </w:r>
      <w:r w:rsidR="0001314A" w:rsidRPr="00BA2E40">
        <w:rPr>
          <w:sz w:val="28"/>
          <w:szCs w:val="28"/>
          <w:lang w:val="uk-UA"/>
        </w:rPr>
        <w:t>,</w:t>
      </w:r>
      <w:r w:rsidRPr="00BA2E40">
        <w:rPr>
          <w:sz w:val="28"/>
          <w:szCs w:val="28"/>
          <w:lang w:val="uk-UA"/>
        </w:rPr>
        <w:t xml:space="preserve"> </w:t>
      </w:r>
      <w:r w:rsidRPr="00BA2E40">
        <w:rPr>
          <w:b/>
          <w:sz w:val="28"/>
          <w:szCs w:val="28"/>
          <w:lang w:val="uk-UA"/>
        </w:rPr>
        <w:t>міськ</w:t>
      </w:r>
      <w:r w:rsidR="000941AF" w:rsidRPr="00BA2E40">
        <w:rPr>
          <w:b/>
          <w:sz w:val="28"/>
          <w:szCs w:val="28"/>
          <w:lang w:val="uk-UA"/>
        </w:rPr>
        <w:t>а</w:t>
      </w:r>
      <w:r w:rsidRPr="00BA2E40">
        <w:rPr>
          <w:b/>
          <w:sz w:val="28"/>
          <w:szCs w:val="28"/>
          <w:lang w:val="uk-UA"/>
        </w:rPr>
        <w:t xml:space="preserve"> рад</w:t>
      </w:r>
      <w:r w:rsidR="000941AF" w:rsidRPr="00BA2E40">
        <w:rPr>
          <w:b/>
          <w:sz w:val="28"/>
          <w:szCs w:val="28"/>
          <w:lang w:val="uk-UA"/>
        </w:rPr>
        <w:t>а</w:t>
      </w:r>
      <w:r w:rsidRPr="00BA2E40">
        <w:rPr>
          <w:b/>
          <w:sz w:val="28"/>
          <w:szCs w:val="28"/>
          <w:lang w:val="uk-UA"/>
        </w:rPr>
        <w:t xml:space="preserve"> </w:t>
      </w:r>
      <w:r w:rsidR="000941AF" w:rsidRPr="00BA2E40">
        <w:rPr>
          <w:b/>
          <w:sz w:val="28"/>
          <w:szCs w:val="28"/>
          <w:lang w:val="uk-UA"/>
        </w:rPr>
        <w:t>ВИРІШИЛА</w:t>
      </w:r>
      <w:r w:rsidRPr="00BA2E40">
        <w:rPr>
          <w:sz w:val="28"/>
          <w:szCs w:val="28"/>
          <w:lang w:val="uk-UA"/>
        </w:rPr>
        <w:t>:</w:t>
      </w:r>
    </w:p>
    <w:p w14:paraId="7AEED32F" w14:textId="48EA7DF3" w:rsidR="006B6534" w:rsidRPr="00BA2E40" w:rsidRDefault="006B6534" w:rsidP="006B6534">
      <w:pPr>
        <w:ind w:firstLine="720"/>
        <w:jc w:val="both"/>
        <w:rPr>
          <w:sz w:val="28"/>
          <w:szCs w:val="28"/>
          <w:lang w:val="uk-UA"/>
        </w:rPr>
      </w:pPr>
      <w:r w:rsidRPr="00BA2E40">
        <w:rPr>
          <w:sz w:val="28"/>
          <w:szCs w:val="28"/>
          <w:lang w:val="uk-UA"/>
        </w:rPr>
        <w:t>1.</w:t>
      </w:r>
      <w:r w:rsidR="00843FBA" w:rsidRPr="00BA2E40">
        <w:rPr>
          <w:sz w:val="28"/>
          <w:szCs w:val="28"/>
          <w:lang w:val="uk-UA"/>
        </w:rPr>
        <w:t> </w:t>
      </w:r>
      <w:r w:rsidR="000941AF" w:rsidRPr="00BA2E40">
        <w:rPr>
          <w:sz w:val="28"/>
          <w:szCs w:val="28"/>
          <w:lang w:val="uk-UA"/>
        </w:rPr>
        <w:t>Затвердити</w:t>
      </w:r>
      <w:r w:rsidRPr="00BA2E40">
        <w:rPr>
          <w:sz w:val="28"/>
          <w:szCs w:val="28"/>
          <w:lang w:val="uk-UA"/>
        </w:rPr>
        <w:t xml:space="preserve"> </w:t>
      </w:r>
      <w:r w:rsidR="00E63AC9" w:rsidRPr="00E63AC9">
        <w:rPr>
          <w:sz w:val="28"/>
          <w:szCs w:val="28"/>
          <w:lang w:val="uk-UA"/>
        </w:rPr>
        <w:t>цільову Програму поводження з тваринами у населених пунктах Глухівської міської ради на 2026-2030 роки</w:t>
      </w:r>
      <w:r w:rsidR="007C7A01" w:rsidRPr="00BA2E40">
        <w:rPr>
          <w:sz w:val="28"/>
          <w:szCs w:val="28"/>
          <w:lang w:val="uk-UA"/>
        </w:rPr>
        <w:t xml:space="preserve">, що </w:t>
      </w:r>
      <w:r w:rsidR="000941AF" w:rsidRPr="00BA2E40">
        <w:rPr>
          <w:sz w:val="28"/>
          <w:szCs w:val="28"/>
          <w:lang w:val="uk-UA"/>
        </w:rPr>
        <w:t>додається</w:t>
      </w:r>
      <w:r w:rsidR="007C7A01" w:rsidRPr="00BA2E40">
        <w:rPr>
          <w:sz w:val="28"/>
          <w:szCs w:val="28"/>
          <w:lang w:val="uk-UA"/>
        </w:rPr>
        <w:t xml:space="preserve"> (надалі</w:t>
      </w:r>
      <w:r w:rsidR="001F5F55" w:rsidRPr="00BA2E40">
        <w:rPr>
          <w:sz w:val="28"/>
          <w:szCs w:val="28"/>
          <w:lang w:val="uk-UA"/>
        </w:rPr>
        <w:t xml:space="preserve"> – </w:t>
      </w:r>
      <w:r w:rsidR="007C7A01" w:rsidRPr="00BA2E40">
        <w:rPr>
          <w:sz w:val="28"/>
          <w:szCs w:val="28"/>
          <w:lang w:val="uk-UA"/>
        </w:rPr>
        <w:t>Програма)</w:t>
      </w:r>
      <w:r w:rsidRPr="00BA2E40">
        <w:rPr>
          <w:sz w:val="28"/>
          <w:szCs w:val="28"/>
          <w:lang w:val="uk-UA"/>
        </w:rPr>
        <w:t>.</w:t>
      </w:r>
    </w:p>
    <w:p w14:paraId="22657357" w14:textId="253AF257" w:rsidR="00D54A58" w:rsidRDefault="00D54A58" w:rsidP="00091705">
      <w:pPr>
        <w:ind w:firstLine="720"/>
        <w:jc w:val="both"/>
        <w:rPr>
          <w:sz w:val="28"/>
          <w:szCs w:val="28"/>
          <w:lang w:val="uk-UA"/>
        </w:rPr>
      </w:pPr>
      <w:r>
        <w:rPr>
          <w:sz w:val="28"/>
          <w:szCs w:val="28"/>
          <w:lang w:val="uk-UA"/>
        </w:rPr>
        <w:t xml:space="preserve">2. </w:t>
      </w:r>
      <w:r w:rsidRPr="00D54A58">
        <w:rPr>
          <w:sz w:val="28"/>
          <w:szCs w:val="28"/>
          <w:lang w:val="uk-UA"/>
        </w:rPr>
        <w:t>Фінансовому управлінню міської ради (начальник – Онищенко А.В.) забезпечити фінансування заходів вищевказаної Програми.</w:t>
      </w:r>
    </w:p>
    <w:p w14:paraId="0B14445E" w14:textId="1893E6D0" w:rsidR="00091705" w:rsidRPr="00C1376F" w:rsidRDefault="00D54A58" w:rsidP="00091705">
      <w:pPr>
        <w:ind w:firstLine="720"/>
        <w:jc w:val="both"/>
        <w:rPr>
          <w:sz w:val="28"/>
          <w:szCs w:val="28"/>
          <w:lang w:val="uk-UA"/>
        </w:rPr>
      </w:pPr>
      <w:r>
        <w:rPr>
          <w:sz w:val="28"/>
          <w:szCs w:val="28"/>
          <w:lang w:val="uk-UA"/>
        </w:rPr>
        <w:t>3</w:t>
      </w:r>
      <w:r w:rsidR="00091705" w:rsidRPr="00C1376F">
        <w:rPr>
          <w:sz w:val="28"/>
          <w:szCs w:val="28"/>
          <w:lang w:val="uk-UA"/>
        </w:rPr>
        <w:t>. Організацію виконання цього рішення покласти на управління житлово-комунального господарства та містобудування міської ради (начальник –             Третяк А.Ю.), а контроль –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p>
    <w:p w14:paraId="2BBFC869" w14:textId="77777777" w:rsidR="006B6534" w:rsidRPr="00BA2E40" w:rsidRDefault="006B6534" w:rsidP="006B6534">
      <w:pPr>
        <w:tabs>
          <w:tab w:val="left" w:pos="7020"/>
        </w:tabs>
        <w:rPr>
          <w:sz w:val="28"/>
          <w:szCs w:val="28"/>
          <w:lang w:val="uk-UA"/>
        </w:rPr>
      </w:pPr>
    </w:p>
    <w:p w14:paraId="77781C0A" w14:textId="77777777" w:rsidR="006B6534" w:rsidRPr="00BA2E40" w:rsidRDefault="006B6534" w:rsidP="006B6534">
      <w:pPr>
        <w:tabs>
          <w:tab w:val="left" w:pos="7020"/>
        </w:tabs>
        <w:rPr>
          <w:sz w:val="28"/>
          <w:szCs w:val="28"/>
          <w:lang w:val="uk-UA"/>
        </w:rPr>
      </w:pPr>
    </w:p>
    <w:p w14:paraId="55D898CD" w14:textId="640A268D" w:rsidR="006B6534" w:rsidRPr="00BA2E40" w:rsidRDefault="00843FBA" w:rsidP="006B6534">
      <w:pPr>
        <w:tabs>
          <w:tab w:val="left" w:pos="7020"/>
        </w:tabs>
        <w:rPr>
          <w:sz w:val="28"/>
          <w:szCs w:val="28"/>
          <w:lang w:val="uk-UA"/>
        </w:rPr>
      </w:pPr>
      <w:r w:rsidRPr="00BA2E40">
        <w:rPr>
          <w:b/>
          <w:sz w:val="28"/>
          <w:szCs w:val="28"/>
          <w:lang w:val="uk-UA"/>
        </w:rPr>
        <w:t>Міський голова</w:t>
      </w:r>
      <w:r w:rsidR="006B6534" w:rsidRPr="00BA2E40">
        <w:rPr>
          <w:b/>
          <w:sz w:val="28"/>
          <w:szCs w:val="28"/>
          <w:lang w:val="uk-UA"/>
        </w:rPr>
        <w:tab/>
      </w:r>
      <w:r w:rsidRPr="00BA2E40">
        <w:rPr>
          <w:b/>
          <w:sz w:val="28"/>
          <w:szCs w:val="28"/>
          <w:lang w:val="uk-UA"/>
        </w:rPr>
        <w:t>Надія ВАЙЛО</w:t>
      </w:r>
      <w:r w:rsidR="00BE17FD" w:rsidRPr="00BA2E40">
        <w:rPr>
          <w:sz w:val="28"/>
          <w:szCs w:val="28"/>
          <w:lang w:val="uk-UA"/>
        </w:rPr>
        <w:t xml:space="preserve"> </w:t>
      </w:r>
    </w:p>
    <w:p w14:paraId="716AE356" w14:textId="0907A286" w:rsidR="00D37A26" w:rsidRPr="00BA2E40" w:rsidRDefault="006B6534" w:rsidP="00D37A26">
      <w:pPr>
        <w:ind w:left="6300"/>
        <w:rPr>
          <w:sz w:val="28"/>
          <w:szCs w:val="28"/>
          <w:lang w:val="uk-UA"/>
        </w:rPr>
      </w:pPr>
      <w:r w:rsidRPr="00BA2E40">
        <w:rPr>
          <w:sz w:val="28"/>
          <w:szCs w:val="28"/>
          <w:lang w:val="uk-UA"/>
        </w:rPr>
        <w:br w:type="page"/>
      </w:r>
      <w:r w:rsidR="00D32FBE" w:rsidRPr="00BA2E40">
        <w:rPr>
          <w:sz w:val="28"/>
          <w:szCs w:val="28"/>
          <w:lang w:val="uk-UA"/>
        </w:rPr>
        <w:lastRenderedPageBreak/>
        <w:t>ЗАТВЕРДЖЕНО</w:t>
      </w:r>
    </w:p>
    <w:p w14:paraId="2CA0458A" w14:textId="226BD54D" w:rsidR="00D37A26" w:rsidRPr="00BA2E40" w:rsidRDefault="00AE3A90" w:rsidP="00D37A26">
      <w:pPr>
        <w:ind w:left="6300"/>
        <w:rPr>
          <w:sz w:val="28"/>
          <w:szCs w:val="28"/>
          <w:lang w:val="uk-UA"/>
        </w:rPr>
      </w:pPr>
      <w:r w:rsidRPr="00BA2E40">
        <w:rPr>
          <w:sz w:val="28"/>
          <w:szCs w:val="28"/>
          <w:lang w:val="uk-UA"/>
        </w:rPr>
        <w:t xml:space="preserve">Рішення </w:t>
      </w:r>
      <w:r w:rsidR="00D37A26" w:rsidRPr="00BA2E40">
        <w:rPr>
          <w:sz w:val="28"/>
          <w:szCs w:val="28"/>
          <w:lang w:val="uk-UA"/>
        </w:rPr>
        <w:t>міської ради</w:t>
      </w:r>
    </w:p>
    <w:p w14:paraId="1B989D2C" w14:textId="4BC9D509" w:rsidR="00D37A26" w:rsidRPr="00BA2E40" w:rsidRDefault="00843FBA" w:rsidP="00D37A26">
      <w:pPr>
        <w:ind w:left="6300"/>
        <w:rPr>
          <w:sz w:val="28"/>
          <w:szCs w:val="28"/>
          <w:lang w:val="uk-UA"/>
        </w:rPr>
      </w:pPr>
      <w:r w:rsidRPr="00BA2E40">
        <w:rPr>
          <w:sz w:val="28"/>
          <w:szCs w:val="28"/>
          <w:lang w:val="uk-UA"/>
        </w:rPr>
        <w:t>___________</w:t>
      </w:r>
      <w:r w:rsidR="00C85CE9" w:rsidRPr="00BA2E40">
        <w:rPr>
          <w:sz w:val="28"/>
          <w:szCs w:val="28"/>
          <w:lang w:val="uk-UA"/>
        </w:rPr>
        <w:t xml:space="preserve"> </w:t>
      </w:r>
      <w:r w:rsidR="00D37A26" w:rsidRPr="00BA2E40">
        <w:rPr>
          <w:sz w:val="28"/>
          <w:szCs w:val="28"/>
          <w:lang w:val="uk-UA"/>
        </w:rPr>
        <w:t>№</w:t>
      </w:r>
      <w:r w:rsidR="00C85CE9" w:rsidRPr="00BA2E40">
        <w:rPr>
          <w:sz w:val="28"/>
          <w:szCs w:val="28"/>
          <w:lang w:val="uk-UA"/>
        </w:rPr>
        <w:t xml:space="preserve"> </w:t>
      </w:r>
      <w:r w:rsidRPr="00BA2E40">
        <w:rPr>
          <w:sz w:val="28"/>
          <w:szCs w:val="28"/>
          <w:lang w:val="uk-UA"/>
        </w:rPr>
        <w:t>_____</w:t>
      </w:r>
    </w:p>
    <w:p w14:paraId="48D252E3" w14:textId="77777777" w:rsidR="00D37A26" w:rsidRPr="00BA2E40" w:rsidRDefault="00D37A26" w:rsidP="00D37A26">
      <w:pPr>
        <w:ind w:left="6300"/>
        <w:rPr>
          <w:sz w:val="28"/>
          <w:szCs w:val="28"/>
          <w:lang w:val="uk-UA"/>
        </w:rPr>
      </w:pPr>
    </w:p>
    <w:p w14:paraId="47C2A741" w14:textId="77777777" w:rsidR="00F30F6C" w:rsidRPr="00BA2E40" w:rsidRDefault="00F30F6C" w:rsidP="00F30F6C">
      <w:pPr>
        <w:jc w:val="center"/>
        <w:rPr>
          <w:b/>
          <w:bCs/>
          <w:sz w:val="28"/>
          <w:szCs w:val="28"/>
          <w:lang w:val="uk-UA"/>
        </w:rPr>
      </w:pPr>
    </w:p>
    <w:p w14:paraId="11974BD2" w14:textId="77777777" w:rsidR="00F30F6C" w:rsidRPr="00BA2E40" w:rsidRDefault="00F30F6C" w:rsidP="00F30F6C">
      <w:pPr>
        <w:jc w:val="center"/>
        <w:rPr>
          <w:b/>
          <w:bCs/>
          <w:sz w:val="28"/>
          <w:szCs w:val="28"/>
          <w:lang w:val="uk-UA"/>
        </w:rPr>
      </w:pPr>
    </w:p>
    <w:p w14:paraId="74447DA5" w14:textId="77777777" w:rsidR="00F30F6C" w:rsidRPr="00BA2E40" w:rsidRDefault="00F30F6C" w:rsidP="00F30F6C">
      <w:pPr>
        <w:jc w:val="center"/>
        <w:rPr>
          <w:b/>
          <w:bCs/>
          <w:sz w:val="28"/>
          <w:szCs w:val="28"/>
          <w:lang w:val="uk-UA"/>
        </w:rPr>
      </w:pPr>
    </w:p>
    <w:p w14:paraId="0295124A" w14:textId="77777777" w:rsidR="00F30F6C" w:rsidRPr="00BA2E40" w:rsidRDefault="00F30F6C" w:rsidP="00F30F6C">
      <w:pPr>
        <w:jc w:val="center"/>
        <w:rPr>
          <w:b/>
          <w:bCs/>
          <w:sz w:val="28"/>
          <w:szCs w:val="28"/>
          <w:lang w:val="uk-UA"/>
        </w:rPr>
      </w:pPr>
    </w:p>
    <w:p w14:paraId="2BEB515D" w14:textId="77777777" w:rsidR="00F30F6C" w:rsidRPr="00BA2E40" w:rsidRDefault="00F30F6C" w:rsidP="00F30F6C">
      <w:pPr>
        <w:jc w:val="center"/>
        <w:rPr>
          <w:b/>
          <w:bCs/>
          <w:sz w:val="28"/>
          <w:szCs w:val="28"/>
          <w:lang w:val="uk-UA"/>
        </w:rPr>
      </w:pPr>
    </w:p>
    <w:p w14:paraId="7D9D2444" w14:textId="77777777" w:rsidR="00F30F6C" w:rsidRPr="00BA2E40" w:rsidRDefault="00F30F6C" w:rsidP="00F30F6C">
      <w:pPr>
        <w:jc w:val="center"/>
        <w:rPr>
          <w:b/>
          <w:bCs/>
          <w:sz w:val="28"/>
          <w:szCs w:val="28"/>
          <w:lang w:val="uk-UA"/>
        </w:rPr>
      </w:pPr>
    </w:p>
    <w:p w14:paraId="1085407D" w14:textId="77777777" w:rsidR="00F30F6C" w:rsidRPr="00BA2E40" w:rsidRDefault="00F30F6C" w:rsidP="00F30F6C">
      <w:pPr>
        <w:jc w:val="center"/>
        <w:rPr>
          <w:b/>
          <w:bCs/>
          <w:sz w:val="28"/>
          <w:szCs w:val="28"/>
          <w:lang w:val="uk-UA"/>
        </w:rPr>
      </w:pPr>
    </w:p>
    <w:p w14:paraId="6307B195" w14:textId="77777777" w:rsidR="00F30F6C" w:rsidRPr="00BA2E40" w:rsidRDefault="00F30F6C" w:rsidP="00F30F6C">
      <w:pPr>
        <w:jc w:val="center"/>
        <w:rPr>
          <w:b/>
          <w:bCs/>
          <w:sz w:val="28"/>
          <w:szCs w:val="28"/>
          <w:lang w:val="uk-UA"/>
        </w:rPr>
      </w:pPr>
    </w:p>
    <w:p w14:paraId="3934877B" w14:textId="77777777" w:rsidR="00F30F6C" w:rsidRPr="00BA2E40" w:rsidRDefault="00F30F6C" w:rsidP="00F30F6C">
      <w:pPr>
        <w:jc w:val="center"/>
        <w:rPr>
          <w:b/>
          <w:bCs/>
          <w:sz w:val="28"/>
          <w:szCs w:val="28"/>
          <w:lang w:val="uk-UA"/>
        </w:rPr>
      </w:pPr>
    </w:p>
    <w:p w14:paraId="08F506F4" w14:textId="77777777" w:rsidR="005B5183" w:rsidRDefault="00D46823" w:rsidP="005B5183">
      <w:pPr>
        <w:jc w:val="center"/>
        <w:rPr>
          <w:b/>
          <w:sz w:val="32"/>
          <w:szCs w:val="32"/>
          <w:lang w:val="uk-UA"/>
        </w:rPr>
      </w:pPr>
      <w:r w:rsidRPr="00BA2E40">
        <w:rPr>
          <w:b/>
          <w:sz w:val="32"/>
          <w:szCs w:val="32"/>
          <w:lang w:val="uk-UA"/>
        </w:rPr>
        <w:t xml:space="preserve">Цільова </w:t>
      </w:r>
      <w:r w:rsidR="00843FBA" w:rsidRPr="00BA2E40">
        <w:rPr>
          <w:b/>
          <w:sz w:val="32"/>
          <w:szCs w:val="32"/>
          <w:lang w:val="uk-UA"/>
        </w:rPr>
        <w:t xml:space="preserve">Програма </w:t>
      </w:r>
      <w:bookmarkStart w:id="0" w:name="_Hlk64448920"/>
    </w:p>
    <w:p w14:paraId="725BF524" w14:textId="7BEDF800" w:rsidR="00E63AC9" w:rsidRPr="00E63AC9" w:rsidRDefault="00E63AC9" w:rsidP="00E63AC9">
      <w:pPr>
        <w:jc w:val="center"/>
        <w:rPr>
          <w:b/>
          <w:sz w:val="32"/>
          <w:szCs w:val="32"/>
          <w:lang w:val="uk-UA"/>
        </w:rPr>
      </w:pPr>
      <w:r w:rsidRPr="00E63AC9">
        <w:rPr>
          <w:b/>
          <w:sz w:val="32"/>
          <w:szCs w:val="32"/>
          <w:lang w:val="uk-UA"/>
        </w:rPr>
        <w:t xml:space="preserve">поводження з тваринами у населених пунктах Глухівської міської ради на 2026-2030 роки </w:t>
      </w:r>
    </w:p>
    <w:p w14:paraId="1575B44F" w14:textId="4CD84D2E" w:rsidR="00BE17FD" w:rsidRPr="00BA2E40" w:rsidRDefault="00E63AC9" w:rsidP="00E63AC9">
      <w:pPr>
        <w:jc w:val="center"/>
        <w:rPr>
          <w:b/>
          <w:bCs/>
          <w:sz w:val="28"/>
          <w:szCs w:val="28"/>
          <w:lang w:val="uk-UA"/>
        </w:rPr>
      </w:pPr>
      <w:r w:rsidRPr="00E63AC9">
        <w:rPr>
          <w:b/>
          <w:sz w:val="32"/>
          <w:szCs w:val="32"/>
          <w:lang w:val="uk-UA"/>
        </w:rPr>
        <w:t>(далі – Програма)</w:t>
      </w:r>
      <w:r w:rsidR="00F30F6C" w:rsidRPr="00BA2E40">
        <w:rPr>
          <w:b/>
          <w:bCs/>
          <w:sz w:val="28"/>
          <w:szCs w:val="28"/>
          <w:lang w:val="uk-UA"/>
        </w:rPr>
        <w:br w:type="page"/>
      </w:r>
    </w:p>
    <w:bookmarkEnd w:id="0"/>
    <w:p w14:paraId="3B7F24A4" w14:textId="77777777" w:rsidR="00D46823" w:rsidRPr="00BA2E40" w:rsidRDefault="00D46823" w:rsidP="00D46823">
      <w:pPr>
        <w:ind w:left="360"/>
        <w:jc w:val="center"/>
        <w:rPr>
          <w:b/>
          <w:bCs/>
          <w:sz w:val="28"/>
          <w:szCs w:val="28"/>
          <w:lang w:val="uk-UA"/>
        </w:rPr>
      </w:pPr>
      <w:r w:rsidRPr="00BA2E40">
        <w:rPr>
          <w:b/>
          <w:bCs/>
          <w:sz w:val="28"/>
          <w:szCs w:val="28"/>
          <w:lang w:val="uk-UA"/>
        </w:rPr>
        <w:lastRenderedPageBreak/>
        <w:t>1. Паспорт Програми</w:t>
      </w:r>
    </w:p>
    <w:p w14:paraId="17AD8611" w14:textId="77777777" w:rsidR="00D46823" w:rsidRPr="00BA2E40" w:rsidRDefault="00D46823" w:rsidP="00D46823">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E63AC9" w:rsidRPr="00BA2E40" w14:paraId="49E40CCD" w14:textId="77777777" w:rsidTr="008A113C">
        <w:tc>
          <w:tcPr>
            <w:tcW w:w="468" w:type="dxa"/>
            <w:tcBorders>
              <w:top w:val="single" w:sz="4" w:space="0" w:color="auto"/>
              <w:left w:val="single" w:sz="4" w:space="0" w:color="auto"/>
              <w:bottom w:val="nil"/>
              <w:right w:val="nil"/>
            </w:tcBorders>
            <w:shd w:val="clear" w:color="auto" w:fill="FFFFFF"/>
          </w:tcPr>
          <w:p w14:paraId="76FCEF86" w14:textId="61D88A9E"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607DCE1B" w14:textId="0C8D20D7" w:rsidR="00E63AC9" w:rsidRPr="00BA2E40" w:rsidRDefault="00E63AC9" w:rsidP="00E63AC9">
            <w:pPr>
              <w:rPr>
                <w:bCs/>
                <w:sz w:val="28"/>
                <w:szCs w:val="28"/>
                <w:lang w:val="uk-UA"/>
              </w:rPr>
            </w:pPr>
            <w:r w:rsidRPr="0025486D">
              <w:rPr>
                <w:sz w:val="28"/>
                <w:szCs w:val="28"/>
                <w:lang w:val="uk-UA"/>
              </w:rPr>
              <w:t>Ініціатор розроблення Програми</w:t>
            </w:r>
          </w:p>
        </w:tc>
        <w:tc>
          <w:tcPr>
            <w:tcW w:w="5863" w:type="dxa"/>
            <w:tcBorders>
              <w:top w:val="single" w:sz="4" w:space="0" w:color="auto"/>
              <w:left w:val="single" w:sz="4" w:space="0" w:color="auto"/>
              <w:bottom w:val="nil"/>
              <w:right w:val="single" w:sz="4" w:space="0" w:color="auto"/>
            </w:tcBorders>
            <w:shd w:val="clear" w:color="auto" w:fill="FFFFFF"/>
          </w:tcPr>
          <w:p w14:paraId="5558C756" w14:textId="130C2A8D" w:rsidR="00E63AC9" w:rsidRPr="00BA2E40" w:rsidRDefault="00E63AC9" w:rsidP="00E63AC9">
            <w:pPr>
              <w:jc w:val="center"/>
              <w:rPr>
                <w:bCs/>
                <w:sz w:val="28"/>
                <w:szCs w:val="28"/>
                <w:lang w:val="uk-UA"/>
              </w:rPr>
            </w:pPr>
            <w:r w:rsidRPr="0025486D">
              <w:rPr>
                <w:sz w:val="28"/>
                <w:szCs w:val="28"/>
                <w:lang w:val="uk-UA"/>
              </w:rPr>
              <w:t>Міський голова, управління житлово-комунального господарства та містобудування міської ради</w:t>
            </w:r>
          </w:p>
        </w:tc>
      </w:tr>
      <w:tr w:rsidR="00E63AC9" w:rsidRPr="00E63AC9" w14:paraId="59745B16" w14:textId="77777777" w:rsidTr="008A113C">
        <w:tc>
          <w:tcPr>
            <w:tcW w:w="468" w:type="dxa"/>
            <w:tcBorders>
              <w:top w:val="single" w:sz="4" w:space="0" w:color="auto"/>
              <w:left w:val="single" w:sz="4" w:space="0" w:color="auto"/>
              <w:bottom w:val="nil"/>
              <w:right w:val="nil"/>
            </w:tcBorders>
            <w:shd w:val="clear" w:color="auto" w:fill="FFFFFF"/>
          </w:tcPr>
          <w:p w14:paraId="4CCBF727" w14:textId="54C91DAA"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14:paraId="47D57579" w14:textId="5B9AFE3F" w:rsidR="00E63AC9" w:rsidRPr="00BA2E40" w:rsidRDefault="00E63AC9" w:rsidP="00E63AC9">
            <w:pPr>
              <w:rPr>
                <w:bCs/>
                <w:sz w:val="28"/>
                <w:szCs w:val="28"/>
                <w:lang w:val="uk-UA"/>
              </w:rPr>
            </w:pPr>
            <w:r w:rsidRPr="0025486D">
              <w:rPr>
                <w:sz w:val="28"/>
                <w:lang w:val="uk-UA"/>
              </w:rPr>
              <w:t xml:space="preserve">Дата, номер і назва розпорядчого документу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630888C8" w14:textId="1054075B" w:rsidR="00E63AC9" w:rsidRPr="00BA2E40" w:rsidRDefault="006E535E" w:rsidP="00E63AC9">
            <w:pPr>
              <w:jc w:val="center"/>
              <w:rPr>
                <w:bCs/>
                <w:sz w:val="28"/>
                <w:szCs w:val="28"/>
                <w:lang w:val="uk-UA"/>
              </w:rPr>
            </w:pPr>
            <w:r w:rsidRPr="006E535E">
              <w:rPr>
                <w:sz w:val="28"/>
                <w:szCs w:val="28"/>
                <w:lang w:val="uk-UA"/>
              </w:rPr>
              <w:t xml:space="preserve">Розпорядження міського голови від 02.10.2025 № 122-ОД    «Про розробку </w:t>
            </w:r>
            <w:proofErr w:type="spellStart"/>
            <w:r w:rsidRPr="006E535E">
              <w:rPr>
                <w:sz w:val="28"/>
                <w:szCs w:val="28"/>
                <w:lang w:val="uk-UA"/>
              </w:rPr>
              <w:t>проєкту</w:t>
            </w:r>
            <w:proofErr w:type="spellEnd"/>
            <w:r w:rsidRPr="006E535E">
              <w:rPr>
                <w:sz w:val="28"/>
                <w:szCs w:val="28"/>
                <w:lang w:val="uk-UA"/>
              </w:rPr>
              <w:t xml:space="preserve"> цільової Програми поводження з тваринами у населених пунктах Глухівської міської ради на 2026-2030 роки»</w:t>
            </w:r>
          </w:p>
        </w:tc>
      </w:tr>
      <w:tr w:rsidR="00E63AC9" w:rsidRPr="00BA2E40" w14:paraId="266F1EE5" w14:textId="77777777" w:rsidTr="008A113C">
        <w:tc>
          <w:tcPr>
            <w:tcW w:w="468" w:type="dxa"/>
            <w:tcBorders>
              <w:top w:val="single" w:sz="4" w:space="0" w:color="auto"/>
              <w:left w:val="single" w:sz="4" w:space="0" w:color="auto"/>
              <w:bottom w:val="nil"/>
              <w:right w:val="nil"/>
            </w:tcBorders>
            <w:shd w:val="clear" w:color="auto" w:fill="FFFFFF"/>
          </w:tcPr>
          <w:p w14:paraId="5FD7538D" w14:textId="3601BB05"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62AD2C06" w14:textId="25A218F1" w:rsidR="00E63AC9" w:rsidRPr="00BA2E40" w:rsidRDefault="00E63AC9" w:rsidP="00E63AC9">
            <w:pPr>
              <w:rPr>
                <w:bCs/>
                <w:sz w:val="28"/>
                <w:szCs w:val="28"/>
                <w:lang w:val="uk-UA"/>
              </w:rPr>
            </w:pPr>
            <w:r w:rsidRPr="0025486D">
              <w:rPr>
                <w:sz w:val="28"/>
                <w:szCs w:val="28"/>
                <w:lang w:val="uk-UA"/>
              </w:rPr>
              <w:t>Розробник Програми</w:t>
            </w:r>
          </w:p>
        </w:tc>
        <w:tc>
          <w:tcPr>
            <w:tcW w:w="5863" w:type="dxa"/>
            <w:tcBorders>
              <w:top w:val="single" w:sz="4" w:space="0" w:color="auto"/>
              <w:left w:val="single" w:sz="4" w:space="0" w:color="auto"/>
              <w:bottom w:val="nil"/>
              <w:right w:val="single" w:sz="4" w:space="0" w:color="auto"/>
            </w:tcBorders>
            <w:shd w:val="clear" w:color="auto" w:fill="FFFFFF"/>
          </w:tcPr>
          <w:p w14:paraId="287EE049" w14:textId="5B95DA29" w:rsidR="00E63AC9" w:rsidRPr="00BA2E40" w:rsidRDefault="00E63AC9" w:rsidP="00E63AC9">
            <w:pPr>
              <w:jc w:val="center"/>
              <w:rPr>
                <w:bCs/>
                <w:sz w:val="28"/>
                <w:szCs w:val="28"/>
                <w:lang w:val="uk-UA"/>
              </w:rPr>
            </w:pPr>
            <w:r w:rsidRPr="0025486D">
              <w:rPr>
                <w:sz w:val="28"/>
                <w:szCs w:val="28"/>
                <w:lang w:val="uk-UA"/>
              </w:rPr>
              <w:t>Управління житлово-комунального господарства та містобудування міської ради</w:t>
            </w:r>
          </w:p>
        </w:tc>
      </w:tr>
      <w:tr w:rsidR="00E63AC9" w:rsidRPr="00BA2E40" w14:paraId="5E803059" w14:textId="77777777" w:rsidTr="008A113C">
        <w:tc>
          <w:tcPr>
            <w:tcW w:w="468" w:type="dxa"/>
            <w:tcBorders>
              <w:top w:val="single" w:sz="4" w:space="0" w:color="auto"/>
              <w:left w:val="single" w:sz="4" w:space="0" w:color="auto"/>
              <w:bottom w:val="nil"/>
              <w:right w:val="nil"/>
            </w:tcBorders>
            <w:shd w:val="clear" w:color="auto" w:fill="FFFFFF"/>
          </w:tcPr>
          <w:p w14:paraId="100110E2" w14:textId="1EDF42B8"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13F171D7" w14:textId="4453E23E" w:rsidR="00E63AC9" w:rsidRPr="00BA2E40" w:rsidRDefault="00E63AC9" w:rsidP="00E63AC9">
            <w:pPr>
              <w:rPr>
                <w:bCs/>
                <w:sz w:val="28"/>
                <w:szCs w:val="28"/>
                <w:lang w:val="uk-UA"/>
              </w:rPr>
            </w:pPr>
            <w:r w:rsidRPr="0025486D">
              <w:rPr>
                <w:sz w:val="28"/>
                <w:szCs w:val="28"/>
                <w:lang w:val="uk-UA"/>
              </w:rPr>
              <w:t>Відповідальний виконавець Програми</w:t>
            </w:r>
          </w:p>
        </w:tc>
        <w:tc>
          <w:tcPr>
            <w:tcW w:w="5863" w:type="dxa"/>
            <w:tcBorders>
              <w:top w:val="single" w:sz="4" w:space="0" w:color="auto"/>
              <w:left w:val="single" w:sz="4" w:space="0" w:color="auto"/>
              <w:bottom w:val="nil"/>
              <w:right w:val="single" w:sz="4" w:space="0" w:color="auto"/>
            </w:tcBorders>
            <w:shd w:val="clear" w:color="auto" w:fill="FFFFFF"/>
          </w:tcPr>
          <w:p w14:paraId="30A90060" w14:textId="6D73849C" w:rsidR="00E63AC9" w:rsidRPr="00BA2E40" w:rsidRDefault="00E63AC9" w:rsidP="00E63AC9">
            <w:pPr>
              <w:jc w:val="center"/>
              <w:rPr>
                <w:bCs/>
                <w:sz w:val="28"/>
                <w:szCs w:val="28"/>
                <w:lang w:val="uk-UA"/>
              </w:rPr>
            </w:pPr>
            <w:r w:rsidRPr="0025486D">
              <w:rPr>
                <w:sz w:val="28"/>
                <w:szCs w:val="28"/>
                <w:lang w:val="uk-UA"/>
              </w:rPr>
              <w:t>Управління житлово-комунального господарства та містобудування міської ради</w:t>
            </w:r>
          </w:p>
        </w:tc>
      </w:tr>
      <w:tr w:rsidR="00E63AC9" w:rsidRPr="00BA2E40" w14:paraId="3428B138" w14:textId="77777777" w:rsidTr="008A113C">
        <w:tc>
          <w:tcPr>
            <w:tcW w:w="468" w:type="dxa"/>
            <w:tcBorders>
              <w:top w:val="single" w:sz="4" w:space="0" w:color="auto"/>
              <w:left w:val="single" w:sz="4" w:space="0" w:color="auto"/>
              <w:bottom w:val="nil"/>
              <w:right w:val="nil"/>
            </w:tcBorders>
            <w:shd w:val="clear" w:color="auto" w:fill="FFFFFF"/>
          </w:tcPr>
          <w:p w14:paraId="76CBBF7D" w14:textId="03B3467E"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017E139A" w14:textId="219F059D" w:rsidR="00E63AC9" w:rsidRPr="00BA2E40" w:rsidRDefault="00E63AC9" w:rsidP="00E63AC9">
            <w:pPr>
              <w:rPr>
                <w:bCs/>
                <w:sz w:val="28"/>
                <w:szCs w:val="28"/>
                <w:lang w:val="uk-UA"/>
              </w:rPr>
            </w:pPr>
            <w:r w:rsidRPr="0025486D">
              <w:rPr>
                <w:sz w:val="28"/>
                <w:szCs w:val="28"/>
                <w:lang w:val="uk-UA"/>
              </w:rPr>
              <w:t>Учасники Програми</w:t>
            </w:r>
          </w:p>
        </w:tc>
        <w:tc>
          <w:tcPr>
            <w:tcW w:w="5863" w:type="dxa"/>
            <w:tcBorders>
              <w:top w:val="single" w:sz="4" w:space="0" w:color="auto"/>
              <w:left w:val="single" w:sz="4" w:space="0" w:color="auto"/>
              <w:bottom w:val="nil"/>
              <w:right w:val="single" w:sz="4" w:space="0" w:color="auto"/>
            </w:tcBorders>
            <w:shd w:val="clear" w:color="auto" w:fill="FFFFFF"/>
          </w:tcPr>
          <w:p w14:paraId="5CC2B1B7" w14:textId="647D6178" w:rsidR="00E63AC9" w:rsidRPr="00BA2E40" w:rsidRDefault="00E63AC9" w:rsidP="00F22E62">
            <w:pPr>
              <w:jc w:val="center"/>
              <w:rPr>
                <w:sz w:val="28"/>
                <w:szCs w:val="28"/>
                <w:lang w:val="uk-UA"/>
              </w:rPr>
            </w:pPr>
            <w:r w:rsidRPr="0025486D">
              <w:rPr>
                <w:sz w:val="28"/>
                <w:szCs w:val="28"/>
                <w:lang w:val="uk-UA"/>
              </w:rPr>
              <w:t>Управління житлово-комунального господарства та містобудування міської ради, громадські організації, ветеринарн</w:t>
            </w:r>
            <w:r>
              <w:rPr>
                <w:sz w:val="28"/>
                <w:szCs w:val="28"/>
                <w:lang w:val="uk-UA"/>
              </w:rPr>
              <w:t>і</w:t>
            </w:r>
            <w:r w:rsidRPr="0025486D">
              <w:rPr>
                <w:sz w:val="28"/>
                <w:szCs w:val="28"/>
                <w:lang w:val="uk-UA"/>
              </w:rPr>
              <w:t xml:space="preserve"> </w:t>
            </w:r>
            <w:r>
              <w:rPr>
                <w:sz w:val="28"/>
                <w:szCs w:val="28"/>
                <w:lang w:val="uk-UA"/>
              </w:rPr>
              <w:t>установ</w:t>
            </w:r>
            <w:r w:rsidR="00F22E62">
              <w:rPr>
                <w:sz w:val="28"/>
                <w:szCs w:val="28"/>
                <w:lang w:val="uk-UA"/>
              </w:rPr>
              <w:t>и</w:t>
            </w:r>
          </w:p>
        </w:tc>
      </w:tr>
      <w:tr w:rsidR="00E63AC9" w:rsidRPr="00BA2E40" w14:paraId="19462DE6" w14:textId="77777777" w:rsidTr="008A113C">
        <w:tc>
          <w:tcPr>
            <w:tcW w:w="468" w:type="dxa"/>
            <w:tcBorders>
              <w:top w:val="single" w:sz="4" w:space="0" w:color="auto"/>
              <w:left w:val="single" w:sz="4" w:space="0" w:color="auto"/>
              <w:bottom w:val="nil"/>
              <w:right w:val="nil"/>
            </w:tcBorders>
            <w:shd w:val="clear" w:color="auto" w:fill="FFFFFF"/>
          </w:tcPr>
          <w:p w14:paraId="18237A54" w14:textId="46E4B1B6"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241898D9" w14:textId="7E2A52B2" w:rsidR="00E63AC9" w:rsidRPr="00BA2E40" w:rsidRDefault="00E63AC9" w:rsidP="00E63AC9">
            <w:pPr>
              <w:rPr>
                <w:bCs/>
                <w:sz w:val="28"/>
                <w:szCs w:val="28"/>
                <w:lang w:val="uk-UA"/>
              </w:rPr>
            </w:pPr>
            <w:r w:rsidRPr="0025486D">
              <w:rPr>
                <w:sz w:val="28"/>
                <w:szCs w:val="28"/>
                <w:lang w:val="uk-UA"/>
              </w:rPr>
              <w:t>Терміни реалізації Програми</w:t>
            </w:r>
          </w:p>
        </w:tc>
        <w:tc>
          <w:tcPr>
            <w:tcW w:w="5863" w:type="dxa"/>
            <w:tcBorders>
              <w:top w:val="single" w:sz="4" w:space="0" w:color="auto"/>
              <w:left w:val="single" w:sz="4" w:space="0" w:color="auto"/>
              <w:bottom w:val="nil"/>
              <w:right w:val="single" w:sz="4" w:space="0" w:color="auto"/>
            </w:tcBorders>
            <w:shd w:val="clear" w:color="auto" w:fill="FFFFFF"/>
          </w:tcPr>
          <w:p w14:paraId="5EAC7660" w14:textId="58375092" w:rsidR="00E63AC9" w:rsidRPr="00BA2E40" w:rsidRDefault="00E63AC9" w:rsidP="00E63AC9">
            <w:pPr>
              <w:jc w:val="center"/>
              <w:rPr>
                <w:bCs/>
                <w:sz w:val="28"/>
                <w:szCs w:val="28"/>
                <w:lang w:val="uk-UA"/>
              </w:rPr>
            </w:pPr>
            <w:r w:rsidRPr="0025486D">
              <w:rPr>
                <w:sz w:val="28"/>
                <w:szCs w:val="28"/>
                <w:lang w:val="uk-UA"/>
              </w:rPr>
              <w:t>202</w:t>
            </w:r>
            <w:r>
              <w:rPr>
                <w:sz w:val="28"/>
                <w:szCs w:val="28"/>
                <w:lang w:val="uk-UA"/>
              </w:rPr>
              <w:t>6</w:t>
            </w:r>
            <w:r w:rsidRPr="0025486D">
              <w:rPr>
                <w:sz w:val="28"/>
                <w:szCs w:val="28"/>
                <w:lang w:val="uk-UA"/>
              </w:rPr>
              <w:t>-20</w:t>
            </w:r>
            <w:r>
              <w:rPr>
                <w:sz w:val="28"/>
                <w:szCs w:val="28"/>
                <w:lang w:val="uk-UA"/>
              </w:rPr>
              <w:t>30</w:t>
            </w:r>
            <w:r w:rsidRPr="0025486D">
              <w:rPr>
                <w:sz w:val="28"/>
                <w:szCs w:val="28"/>
                <w:lang w:val="uk-UA"/>
              </w:rPr>
              <w:t xml:space="preserve"> роки</w:t>
            </w:r>
          </w:p>
        </w:tc>
      </w:tr>
      <w:tr w:rsidR="00E63AC9" w:rsidRPr="00BA2E40" w14:paraId="72871D8F" w14:textId="77777777" w:rsidTr="008A113C">
        <w:tc>
          <w:tcPr>
            <w:tcW w:w="468" w:type="dxa"/>
            <w:tcBorders>
              <w:top w:val="single" w:sz="4" w:space="0" w:color="auto"/>
              <w:left w:val="single" w:sz="4" w:space="0" w:color="auto"/>
              <w:bottom w:val="single" w:sz="4" w:space="0" w:color="auto"/>
              <w:right w:val="nil"/>
            </w:tcBorders>
            <w:shd w:val="clear" w:color="auto" w:fill="FFFFFF"/>
          </w:tcPr>
          <w:p w14:paraId="345B8F0C" w14:textId="5D1AC602"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378B8591" w14:textId="7AA411A3" w:rsidR="00E63AC9" w:rsidRPr="00BA2E40" w:rsidRDefault="00E63AC9" w:rsidP="00E63AC9">
            <w:pPr>
              <w:rPr>
                <w:bCs/>
                <w:sz w:val="28"/>
                <w:szCs w:val="28"/>
                <w:lang w:val="uk-UA"/>
              </w:rPr>
            </w:pPr>
            <w:r w:rsidRPr="0025486D">
              <w:rPr>
                <w:sz w:val="28"/>
                <w:szCs w:val="28"/>
                <w:lang w:val="uk-UA"/>
              </w:rPr>
              <w:t>Джерело фінансування</w:t>
            </w:r>
          </w:p>
        </w:tc>
        <w:tc>
          <w:tcPr>
            <w:tcW w:w="5863" w:type="dxa"/>
            <w:tcBorders>
              <w:top w:val="single" w:sz="4" w:space="0" w:color="auto"/>
              <w:left w:val="single" w:sz="4" w:space="0" w:color="auto"/>
              <w:bottom w:val="nil"/>
              <w:right w:val="single" w:sz="4" w:space="0" w:color="auto"/>
            </w:tcBorders>
            <w:shd w:val="clear" w:color="auto" w:fill="FFFFFF"/>
          </w:tcPr>
          <w:p w14:paraId="7E8FED14" w14:textId="209DC87B" w:rsidR="00E63AC9" w:rsidRPr="00637BEE" w:rsidRDefault="00E63AC9" w:rsidP="00E63AC9">
            <w:pPr>
              <w:jc w:val="center"/>
              <w:rPr>
                <w:bCs/>
                <w:sz w:val="28"/>
                <w:szCs w:val="28"/>
                <w:lang w:val="uk-UA"/>
              </w:rPr>
            </w:pPr>
            <w:r w:rsidRPr="0025486D">
              <w:rPr>
                <w:sz w:val="28"/>
                <w:szCs w:val="28"/>
                <w:lang w:val="uk-UA"/>
              </w:rPr>
              <w:t>Кошти бюджету</w:t>
            </w:r>
            <w:r>
              <w:rPr>
                <w:sz w:val="28"/>
                <w:szCs w:val="28"/>
                <w:lang w:val="uk-UA"/>
              </w:rPr>
              <w:t xml:space="preserve"> міської територіальної громади</w:t>
            </w:r>
            <w:r w:rsidRPr="0025486D">
              <w:rPr>
                <w:sz w:val="28"/>
                <w:szCs w:val="28"/>
                <w:lang w:val="uk-UA"/>
              </w:rPr>
              <w:t>, інші джерела фінансування, не заборонені законодавством</w:t>
            </w:r>
          </w:p>
        </w:tc>
      </w:tr>
      <w:tr w:rsidR="00E63AC9" w:rsidRPr="00BA2E40" w14:paraId="3656529F" w14:textId="77777777" w:rsidTr="008A113C">
        <w:tc>
          <w:tcPr>
            <w:tcW w:w="468" w:type="dxa"/>
            <w:tcBorders>
              <w:top w:val="single" w:sz="4" w:space="0" w:color="auto"/>
              <w:left w:val="single" w:sz="4" w:space="0" w:color="auto"/>
              <w:bottom w:val="single" w:sz="4" w:space="0" w:color="auto"/>
              <w:right w:val="nil"/>
            </w:tcBorders>
            <w:shd w:val="clear" w:color="auto" w:fill="FFFFFF"/>
          </w:tcPr>
          <w:p w14:paraId="5E71F37B" w14:textId="77777777"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692E5F12" w14:textId="77777777" w:rsidR="00E63AC9" w:rsidRPr="0025486D" w:rsidRDefault="00E63AC9" w:rsidP="00E63AC9">
            <w:pPr>
              <w:rPr>
                <w:sz w:val="28"/>
                <w:szCs w:val="28"/>
                <w:lang w:val="uk-UA"/>
              </w:rPr>
            </w:pPr>
            <w:r w:rsidRPr="0025486D">
              <w:rPr>
                <w:sz w:val="28"/>
                <w:szCs w:val="28"/>
                <w:lang w:val="uk-UA"/>
              </w:rPr>
              <w:t>Загальний обсяг фінансування всього, тис. грн,</w:t>
            </w:r>
          </w:p>
          <w:p w14:paraId="54969810" w14:textId="3302215D" w:rsidR="00E63AC9" w:rsidRPr="00BA2E40" w:rsidRDefault="00E63AC9" w:rsidP="00E63AC9">
            <w:pPr>
              <w:rPr>
                <w:bCs/>
                <w:sz w:val="28"/>
                <w:szCs w:val="28"/>
                <w:lang w:val="uk-UA"/>
              </w:rPr>
            </w:pPr>
            <w:r w:rsidRPr="0025486D">
              <w:rPr>
                <w:sz w:val="28"/>
                <w:szCs w:val="28"/>
                <w:lang w:val="uk-UA"/>
              </w:rPr>
              <w:t xml:space="preserve">в </w:t>
            </w:r>
            <w:proofErr w:type="spellStart"/>
            <w:r w:rsidRPr="0025486D">
              <w:rPr>
                <w:sz w:val="28"/>
                <w:szCs w:val="28"/>
                <w:lang w:val="uk-UA"/>
              </w:rPr>
              <w:t>т.ч</w:t>
            </w:r>
            <w:proofErr w:type="spellEnd"/>
            <w:r w:rsidRPr="0025486D">
              <w:rPr>
                <w:sz w:val="28"/>
                <w:szCs w:val="28"/>
                <w:lang w:val="uk-UA"/>
              </w:rPr>
              <w:t>. за джерелами фінансування:</w:t>
            </w:r>
          </w:p>
        </w:tc>
        <w:tc>
          <w:tcPr>
            <w:tcW w:w="5863" w:type="dxa"/>
            <w:tcBorders>
              <w:top w:val="single" w:sz="4" w:space="0" w:color="auto"/>
              <w:left w:val="single" w:sz="4" w:space="0" w:color="auto"/>
              <w:bottom w:val="nil"/>
              <w:right w:val="single" w:sz="4" w:space="0" w:color="auto"/>
            </w:tcBorders>
            <w:shd w:val="clear" w:color="auto" w:fill="FFFFFF"/>
          </w:tcPr>
          <w:p w14:paraId="422039F3" w14:textId="77777777" w:rsidR="00CD532A" w:rsidRDefault="00CD532A" w:rsidP="00E63AC9">
            <w:pPr>
              <w:jc w:val="center"/>
              <w:rPr>
                <w:sz w:val="28"/>
                <w:szCs w:val="28"/>
                <w:lang w:val="uk-UA"/>
              </w:rPr>
            </w:pPr>
          </w:p>
          <w:p w14:paraId="695C0A1F" w14:textId="77777777" w:rsidR="00CD532A" w:rsidRDefault="00CD532A" w:rsidP="00E63AC9">
            <w:pPr>
              <w:jc w:val="center"/>
              <w:rPr>
                <w:sz w:val="28"/>
                <w:szCs w:val="28"/>
                <w:lang w:val="uk-UA"/>
              </w:rPr>
            </w:pPr>
          </w:p>
          <w:p w14:paraId="30548A9C" w14:textId="282F82CC" w:rsidR="00E63AC9" w:rsidRPr="00637BEE" w:rsidRDefault="00E63AC9" w:rsidP="00E63AC9">
            <w:pPr>
              <w:jc w:val="center"/>
              <w:rPr>
                <w:bCs/>
                <w:sz w:val="28"/>
                <w:szCs w:val="28"/>
                <w:lang w:val="uk-UA"/>
              </w:rPr>
            </w:pPr>
            <w:r>
              <w:rPr>
                <w:sz w:val="28"/>
                <w:szCs w:val="28"/>
                <w:lang w:val="uk-UA"/>
              </w:rPr>
              <w:t>500</w:t>
            </w:r>
            <w:r w:rsidRPr="0025486D">
              <w:rPr>
                <w:sz w:val="28"/>
                <w:szCs w:val="28"/>
                <w:lang w:val="uk-UA"/>
              </w:rPr>
              <w:t>,0</w:t>
            </w:r>
          </w:p>
        </w:tc>
      </w:tr>
      <w:tr w:rsidR="00E63AC9" w:rsidRPr="00BA2E40" w14:paraId="353F4232" w14:textId="77777777" w:rsidTr="008A113C">
        <w:tc>
          <w:tcPr>
            <w:tcW w:w="468" w:type="dxa"/>
            <w:tcBorders>
              <w:left w:val="single" w:sz="4" w:space="0" w:color="auto"/>
              <w:bottom w:val="single" w:sz="4" w:space="0" w:color="auto"/>
              <w:right w:val="nil"/>
            </w:tcBorders>
            <w:shd w:val="clear" w:color="auto" w:fill="FFFFFF"/>
          </w:tcPr>
          <w:p w14:paraId="7A4770D3" w14:textId="77777777"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049FAC53" w14:textId="51D3541D" w:rsidR="00E63AC9" w:rsidRPr="0025486D" w:rsidRDefault="00E63AC9" w:rsidP="00E63AC9">
            <w:pPr>
              <w:rPr>
                <w:sz w:val="28"/>
                <w:szCs w:val="28"/>
                <w:lang w:val="uk-UA"/>
              </w:rPr>
            </w:pPr>
            <w:r w:rsidRPr="0025486D">
              <w:rPr>
                <w:sz w:val="28"/>
                <w:szCs w:val="28"/>
                <w:lang w:val="uk-UA"/>
              </w:rPr>
              <w:t>з бюджету</w:t>
            </w:r>
            <w:r w:rsidR="00421D3F">
              <w:rPr>
                <w:sz w:val="28"/>
                <w:szCs w:val="28"/>
                <w:lang w:val="uk-UA"/>
              </w:rPr>
              <w:t xml:space="preserve"> громади</w:t>
            </w:r>
            <w:r w:rsidRPr="0025486D">
              <w:rPr>
                <w:sz w:val="28"/>
                <w:szCs w:val="28"/>
                <w:lang w:val="uk-UA"/>
              </w:rPr>
              <w:t>, тис. грн</w:t>
            </w:r>
          </w:p>
          <w:p w14:paraId="21C05141" w14:textId="41B9813C" w:rsidR="00E63AC9" w:rsidRPr="00BA2E40" w:rsidRDefault="00E63AC9" w:rsidP="00E63AC9">
            <w:pPr>
              <w:rPr>
                <w:bCs/>
                <w:sz w:val="28"/>
                <w:szCs w:val="28"/>
                <w:lang w:val="uk-UA"/>
              </w:rPr>
            </w:pPr>
          </w:p>
        </w:tc>
        <w:tc>
          <w:tcPr>
            <w:tcW w:w="5863" w:type="dxa"/>
            <w:tcBorders>
              <w:top w:val="single" w:sz="4" w:space="0" w:color="auto"/>
              <w:left w:val="single" w:sz="4" w:space="0" w:color="auto"/>
              <w:bottom w:val="single" w:sz="4" w:space="0" w:color="auto"/>
              <w:right w:val="single" w:sz="4" w:space="0" w:color="auto"/>
            </w:tcBorders>
            <w:shd w:val="clear" w:color="auto" w:fill="FFFFFF"/>
          </w:tcPr>
          <w:p w14:paraId="0AFD4838" w14:textId="77777777" w:rsidR="00CD532A" w:rsidRDefault="00CD532A" w:rsidP="00E63AC9">
            <w:pPr>
              <w:ind w:left="141"/>
              <w:jc w:val="center"/>
              <w:rPr>
                <w:sz w:val="28"/>
                <w:szCs w:val="28"/>
                <w:lang w:val="uk-UA"/>
              </w:rPr>
            </w:pPr>
          </w:p>
          <w:p w14:paraId="03AACDFF" w14:textId="77777777" w:rsidR="00E63AC9" w:rsidRPr="0025486D" w:rsidRDefault="00E63AC9" w:rsidP="00E63AC9">
            <w:pPr>
              <w:ind w:left="141"/>
              <w:jc w:val="center"/>
              <w:rPr>
                <w:sz w:val="28"/>
                <w:szCs w:val="28"/>
                <w:lang w:val="uk-UA"/>
              </w:rPr>
            </w:pPr>
            <w:r>
              <w:rPr>
                <w:sz w:val="28"/>
                <w:szCs w:val="28"/>
                <w:lang w:val="uk-UA"/>
              </w:rPr>
              <w:t>500</w:t>
            </w:r>
            <w:r w:rsidRPr="0025486D">
              <w:rPr>
                <w:sz w:val="28"/>
                <w:szCs w:val="28"/>
                <w:lang w:val="uk-UA"/>
              </w:rPr>
              <w:t>,0</w:t>
            </w:r>
          </w:p>
          <w:p w14:paraId="69F9F52A" w14:textId="7CA2913D" w:rsidR="00E63AC9" w:rsidRPr="00637BEE" w:rsidRDefault="00E63AC9" w:rsidP="00E63AC9">
            <w:pPr>
              <w:jc w:val="center"/>
              <w:rPr>
                <w:bCs/>
                <w:sz w:val="28"/>
                <w:szCs w:val="28"/>
                <w:lang w:val="uk-UA"/>
              </w:rPr>
            </w:pPr>
          </w:p>
        </w:tc>
      </w:tr>
    </w:tbl>
    <w:p w14:paraId="790CA94E" w14:textId="77777777" w:rsidR="00D46823" w:rsidRPr="00BA2E40" w:rsidRDefault="00D46823" w:rsidP="00D46823">
      <w:pPr>
        <w:jc w:val="center"/>
        <w:rPr>
          <w:b/>
          <w:bCs/>
          <w:sz w:val="28"/>
          <w:szCs w:val="28"/>
          <w:lang w:val="uk-UA"/>
        </w:rPr>
      </w:pPr>
    </w:p>
    <w:p w14:paraId="75C810BD" w14:textId="77777777" w:rsidR="00D46823" w:rsidRPr="00BA2E40" w:rsidRDefault="00D46823" w:rsidP="00D46823">
      <w:pPr>
        <w:ind w:firstLine="709"/>
        <w:jc w:val="center"/>
        <w:rPr>
          <w:b/>
          <w:bCs/>
          <w:sz w:val="28"/>
          <w:szCs w:val="28"/>
          <w:lang w:val="uk-UA"/>
        </w:rPr>
      </w:pPr>
      <w:r w:rsidRPr="00BA2E40">
        <w:rPr>
          <w:b/>
          <w:bCs/>
          <w:sz w:val="28"/>
          <w:szCs w:val="28"/>
          <w:lang w:val="uk-UA"/>
        </w:rPr>
        <w:br w:type="page"/>
      </w:r>
    </w:p>
    <w:p w14:paraId="6F9F517D" w14:textId="77777777" w:rsidR="00F22FFF" w:rsidRPr="00BA2E40" w:rsidRDefault="00F22FFF" w:rsidP="00F22FFF">
      <w:pPr>
        <w:ind w:firstLine="709"/>
        <w:jc w:val="center"/>
        <w:rPr>
          <w:b/>
          <w:sz w:val="28"/>
          <w:szCs w:val="28"/>
          <w:lang w:val="uk-UA"/>
        </w:rPr>
      </w:pPr>
      <w:r w:rsidRPr="00BA2E40">
        <w:rPr>
          <w:b/>
          <w:sz w:val="28"/>
          <w:szCs w:val="28"/>
          <w:lang w:val="uk-UA"/>
        </w:rPr>
        <w:lastRenderedPageBreak/>
        <w:t>2. Визначення проблеми, на розв’язання якої спрямована Програма</w:t>
      </w:r>
    </w:p>
    <w:p w14:paraId="6347539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Цільова Програма поводження з тваринами у населених пунктах Глухівської міської ради на 2026-2030 роки розроблена відповідно до законів України «Про захист тварин від жорстокого поводження», «Про забезпечення санітарного та епідемічного благополуччя населення», «Про благоустрій населених пунктів» та інших нормативно-правових актів.</w:t>
      </w:r>
    </w:p>
    <w:p w14:paraId="425EE3A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Необхідність розроблення Програми викликана перебуванням значної кількості безпритульних тварин на території населених пунктів міської ради, що у свою чергу призводить до погіршення його санітарно-епідеміологічного та екологічного стану, якості життя мешканців і гостей населених пунктів міської ради, загибелі тварин та жорстокого поводження з ними.</w:t>
      </w:r>
    </w:p>
    <w:p w14:paraId="4D4F898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Програма спрямована на цивілізоване вирішення цих ситуацій шляхом зменшення чисельності безпритульних тварин гуманними методами, а також донесення до суспільної свідомості населення стандартів гуманного поводження з тваринами.</w:t>
      </w:r>
    </w:p>
    <w:p w14:paraId="7F5BEB6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Регулювання чисельності безпритульних тварин є багатопрофільною проблемою і потребує залучення різних структур та організацій населених пунктів міської ради для її вирішення та планування на довгострокову перспективу. Як показав світовий досвід, масове знищення тварин може тривати нескінченно, не вирішуючи проблему, та є економічно невигідним – на місця вилучених тварин мігрують інші, заповнюючи „екологічні ніші” на вільних територіях. Слід наголосити про необхідність дотримання жителями Глухівської міської ради вимог законодавства щодо утримання собак, котів і хижих тварин (звірів) на території Глухівської міської ради (Розділ ІХ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0463268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Основними причинами появи безпритульних тварин на території населених пунктів Глухівської міської ради є:</w:t>
      </w:r>
    </w:p>
    <w:p w14:paraId="6AC943B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низький рівень культури та безвідповідальність мешканців громади щодо поводження з домашніми тваринами;</w:t>
      </w:r>
    </w:p>
    <w:p w14:paraId="46385C7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недосконала система обліку тварин, що належать власникам;</w:t>
      </w:r>
    </w:p>
    <w:p w14:paraId="7B3FFAB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недостатня робота з власниками тварин, у тому числі в адміністративно-правовому полі;</w:t>
      </w:r>
    </w:p>
    <w:p w14:paraId="60818B1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недосконала система пошуку загублених тварин;</w:t>
      </w:r>
    </w:p>
    <w:p w14:paraId="64C1676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відсутність притулків для тварин.</w:t>
      </w:r>
    </w:p>
    <w:p w14:paraId="6AA83B1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Проблема забезпечення належних умов утримання тварин і поводження з ними, регулювання чисельності безпритульних тварин є комплексною і вимагає залучення різних структур міської ради для її вирішення і планування на довгострокову перспективу.</w:t>
      </w:r>
    </w:p>
    <w:p w14:paraId="52F00AC4" w14:textId="77777777" w:rsidR="00952CA1" w:rsidRPr="00952CA1" w:rsidRDefault="00952CA1" w:rsidP="00952CA1">
      <w:pPr>
        <w:ind w:firstLine="709"/>
        <w:jc w:val="both"/>
        <w:rPr>
          <w:spacing w:val="-2"/>
          <w:sz w:val="28"/>
          <w:szCs w:val="28"/>
          <w:lang w:val="uk-UA"/>
        </w:rPr>
      </w:pPr>
    </w:p>
    <w:p w14:paraId="5DD9F57E" w14:textId="77777777" w:rsidR="00952CA1" w:rsidRPr="00952CA1" w:rsidRDefault="00952CA1" w:rsidP="00952CA1">
      <w:pPr>
        <w:ind w:firstLine="709"/>
        <w:jc w:val="both"/>
        <w:rPr>
          <w:b/>
          <w:spacing w:val="-2"/>
          <w:sz w:val="28"/>
          <w:szCs w:val="28"/>
          <w:lang w:val="uk-UA"/>
        </w:rPr>
      </w:pPr>
      <w:r w:rsidRPr="00952CA1">
        <w:rPr>
          <w:b/>
          <w:spacing w:val="-2"/>
          <w:sz w:val="28"/>
          <w:szCs w:val="28"/>
          <w:lang w:val="uk-UA"/>
        </w:rPr>
        <w:t>3. Визначення мети Програми</w:t>
      </w:r>
    </w:p>
    <w:p w14:paraId="0DABB90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Головною метою Програми є зменшення кількості безпритульних тварин у населених пунктах Глухівської міської ради гуманними методами, забезпечення </w:t>
      </w:r>
      <w:r w:rsidRPr="00952CA1">
        <w:rPr>
          <w:spacing w:val="-2"/>
          <w:sz w:val="28"/>
          <w:szCs w:val="28"/>
          <w:lang w:val="uk-UA"/>
        </w:rPr>
        <w:lastRenderedPageBreak/>
        <w:t>їх комфортного співіснування поряд з людиною та утвердження в суспільстві гуманного та відповідального ставлення до тварин.</w:t>
      </w:r>
    </w:p>
    <w:p w14:paraId="0FE5AAEB" w14:textId="77777777" w:rsidR="00952CA1" w:rsidRPr="00952CA1" w:rsidRDefault="00952CA1" w:rsidP="00952CA1">
      <w:pPr>
        <w:ind w:firstLine="709"/>
        <w:jc w:val="both"/>
        <w:rPr>
          <w:spacing w:val="-2"/>
          <w:sz w:val="28"/>
          <w:szCs w:val="28"/>
          <w:lang w:val="uk-UA"/>
        </w:rPr>
      </w:pPr>
    </w:p>
    <w:p w14:paraId="78DAB263" w14:textId="70CDCEFB" w:rsidR="00952CA1" w:rsidRPr="00952CA1" w:rsidRDefault="00952CA1" w:rsidP="00952CA1">
      <w:pPr>
        <w:ind w:firstLine="709"/>
        <w:jc w:val="both"/>
        <w:rPr>
          <w:b/>
          <w:spacing w:val="-2"/>
          <w:sz w:val="28"/>
          <w:szCs w:val="28"/>
          <w:lang w:val="uk-UA"/>
        </w:rPr>
      </w:pPr>
      <w:r w:rsidRPr="00952CA1">
        <w:rPr>
          <w:b/>
          <w:spacing w:val="-2"/>
          <w:sz w:val="28"/>
          <w:szCs w:val="28"/>
          <w:lang w:val="uk-UA"/>
        </w:rPr>
        <w:t xml:space="preserve">4. Обґрунтування шляхів і засобів розв’язання проблеми, обсягів та джерел фінансування, строки та етапи виконання </w:t>
      </w:r>
      <w:r w:rsidR="00421D3F">
        <w:rPr>
          <w:b/>
          <w:spacing w:val="-2"/>
          <w:sz w:val="28"/>
          <w:szCs w:val="28"/>
          <w:lang w:val="uk-UA"/>
        </w:rPr>
        <w:t>П</w:t>
      </w:r>
      <w:r w:rsidRPr="00952CA1">
        <w:rPr>
          <w:b/>
          <w:spacing w:val="-2"/>
          <w:sz w:val="28"/>
          <w:szCs w:val="28"/>
          <w:lang w:val="uk-UA"/>
        </w:rPr>
        <w:t>рограми</w:t>
      </w:r>
    </w:p>
    <w:p w14:paraId="78FA88EE" w14:textId="46432B2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У 2021-2025 роках у місті Глухові діяла відповідна </w:t>
      </w:r>
      <w:r w:rsidR="00421D3F">
        <w:rPr>
          <w:spacing w:val="-2"/>
          <w:sz w:val="28"/>
          <w:szCs w:val="28"/>
          <w:lang w:val="uk-UA"/>
        </w:rPr>
        <w:t>П</w:t>
      </w:r>
      <w:r w:rsidRPr="00952CA1">
        <w:rPr>
          <w:spacing w:val="-2"/>
          <w:sz w:val="28"/>
          <w:szCs w:val="28"/>
          <w:lang w:val="uk-UA"/>
        </w:rPr>
        <w:t xml:space="preserve">рограма, затверджена рішенням Глухівської міської ради від 25.02.2021 № 148 (зі змінами) «Про цільову Програму поводження з тваринами у населених пунктах Глухівської міської ради на 2021-2025 роки». За 5 років дії </w:t>
      </w:r>
      <w:r w:rsidR="00421D3F">
        <w:rPr>
          <w:spacing w:val="-2"/>
          <w:sz w:val="28"/>
          <w:szCs w:val="28"/>
          <w:lang w:val="uk-UA"/>
        </w:rPr>
        <w:t>П</w:t>
      </w:r>
      <w:r w:rsidRPr="00952CA1">
        <w:rPr>
          <w:spacing w:val="-2"/>
          <w:sz w:val="28"/>
          <w:szCs w:val="28"/>
          <w:lang w:val="uk-UA"/>
        </w:rPr>
        <w:t xml:space="preserve">рограми на реалізацію її заходів (станом на 01.10.2025 року) було витрачено 340,5 тис. грн, у </w:t>
      </w:r>
      <w:proofErr w:type="spellStart"/>
      <w:r w:rsidRPr="00952CA1">
        <w:rPr>
          <w:spacing w:val="-2"/>
          <w:sz w:val="28"/>
          <w:szCs w:val="28"/>
          <w:lang w:val="uk-UA"/>
        </w:rPr>
        <w:t>т.ч</w:t>
      </w:r>
      <w:proofErr w:type="spellEnd"/>
      <w:r w:rsidRPr="00952CA1">
        <w:rPr>
          <w:spacing w:val="-2"/>
          <w:sz w:val="28"/>
          <w:szCs w:val="28"/>
          <w:lang w:val="uk-UA"/>
        </w:rPr>
        <w:t>. стерилізовано 324 тварин, громадськими організаціями проводилася робота з пошуку власників для тварин, що загубилися, та нових власників для безпритульних тварин.</w:t>
      </w:r>
    </w:p>
    <w:p w14:paraId="3E64142A" w14:textId="607FDEA0" w:rsidR="00952CA1" w:rsidRPr="00952CA1" w:rsidRDefault="00952CA1" w:rsidP="00952CA1">
      <w:pPr>
        <w:ind w:firstLine="709"/>
        <w:jc w:val="both"/>
        <w:rPr>
          <w:spacing w:val="-2"/>
          <w:sz w:val="28"/>
          <w:szCs w:val="28"/>
          <w:lang w:val="uk-UA"/>
        </w:rPr>
      </w:pPr>
      <w:r w:rsidRPr="00952CA1">
        <w:rPr>
          <w:spacing w:val="-2"/>
          <w:sz w:val="28"/>
          <w:szCs w:val="28"/>
          <w:lang w:val="uk-UA"/>
        </w:rPr>
        <w:t>Облік, реєстрація та ідентифікація тварин</w:t>
      </w:r>
      <w:r w:rsidR="0071120B">
        <w:rPr>
          <w:spacing w:val="-2"/>
          <w:sz w:val="28"/>
          <w:szCs w:val="28"/>
          <w:lang w:val="uk-UA"/>
        </w:rPr>
        <w:t>.</w:t>
      </w:r>
    </w:p>
    <w:p w14:paraId="206652E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Облік, реєстрація та ідентифікація тварин, які стерилізуються, проводиться ветеринарною установою, яка здійснює стерилізацію,  і полягає у внесенні до бази даних відомостей про тварину (стать, відмітки про стерилізацію та щеплення, інформація про власника або опікуна тощо) та присвоєнні тварині ідентифікаційного номера. </w:t>
      </w:r>
    </w:p>
    <w:p w14:paraId="1087DC0A" w14:textId="248C8BF3" w:rsidR="00952CA1" w:rsidRPr="00952CA1" w:rsidRDefault="00952CA1" w:rsidP="00952CA1">
      <w:pPr>
        <w:ind w:firstLine="709"/>
        <w:jc w:val="both"/>
        <w:rPr>
          <w:spacing w:val="-2"/>
          <w:sz w:val="28"/>
          <w:szCs w:val="28"/>
          <w:lang w:val="uk-UA"/>
        </w:rPr>
      </w:pPr>
      <w:r w:rsidRPr="00952CA1">
        <w:rPr>
          <w:spacing w:val="-2"/>
          <w:sz w:val="28"/>
          <w:szCs w:val="28"/>
          <w:lang w:val="uk-UA"/>
        </w:rPr>
        <w:t>Вилов безпритульних тварин</w:t>
      </w:r>
      <w:r w:rsidR="0071120B">
        <w:rPr>
          <w:spacing w:val="-2"/>
          <w:sz w:val="28"/>
          <w:szCs w:val="28"/>
          <w:lang w:val="uk-UA"/>
        </w:rPr>
        <w:t>.</w:t>
      </w:r>
    </w:p>
    <w:p w14:paraId="471116D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Вилов безпритульних тварин здійснюється  суб’єктом господарювання, уповноваженим у сфері поводження з безпритульними тваринами. Вилов тварин може здійснюватися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75A7151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медикаментозний – введення в організм тварини спеціальних лікарських засобів, що забезпечують </w:t>
      </w:r>
      <w:proofErr w:type="spellStart"/>
      <w:r w:rsidRPr="00952CA1">
        <w:rPr>
          <w:spacing w:val="-2"/>
          <w:sz w:val="28"/>
          <w:szCs w:val="28"/>
          <w:lang w:val="uk-UA"/>
        </w:rPr>
        <w:t>знерухомлення</w:t>
      </w:r>
      <w:proofErr w:type="spellEnd"/>
      <w:r w:rsidRPr="00952CA1">
        <w:rPr>
          <w:spacing w:val="-2"/>
          <w:sz w:val="28"/>
          <w:szCs w:val="28"/>
          <w:lang w:val="uk-UA"/>
        </w:rPr>
        <w:t xml:space="preserve"> тварини. Для цієї мети використовують приманки, шприци спеціальної конструкції, духові трубки або рушниці;</w:t>
      </w:r>
    </w:p>
    <w:p w14:paraId="25E025E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231A40E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комбінований – з застосуванням медикаментозного та механічного способів вилову.</w:t>
      </w:r>
    </w:p>
    <w:p w14:paraId="41394DD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4E6BFC1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1FB3913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46D5E88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17467A2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05CA0936" w14:textId="19DB4219" w:rsidR="00952CA1" w:rsidRPr="00952CA1" w:rsidRDefault="00952CA1" w:rsidP="00952CA1">
      <w:pPr>
        <w:ind w:firstLine="709"/>
        <w:jc w:val="both"/>
        <w:rPr>
          <w:spacing w:val="-2"/>
          <w:sz w:val="28"/>
          <w:szCs w:val="28"/>
          <w:lang w:val="uk-UA"/>
        </w:rPr>
      </w:pPr>
      <w:r w:rsidRPr="00952CA1">
        <w:rPr>
          <w:spacing w:val="-2"/>
          <w:sz w:val="28"/>
          <w:szCs w:val="28"/>
          <w:lang w:val="uk-UA"/>
        </w:rPr>
        <w:t>Стерилізація та вакцинація тварин</w:t>
      </w:r>
      <w:r w:rsidR="00421D3F">
        <w:rPr>
          <w:spacing w:val="-2"/>
          <w:sz w:val="28"/>
          <w:szCs w:val="28"/>
          <w:lang w:val="uk-UA"/>
        </w:rPr>
        <w:t>.</w:t>
      </w:r>
    </w:p>
    <w:p w14:paraId="32D00F9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Безпритульна тварина, що знаходиться під опікою,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72F21B4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4D0E027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Стерилізація з післяопераційною перетримкою та вакцинація тварин проводиться суб’єктом господарювання, уповноваженим у сфері поводження з тваринами, за замовленням Управління житлово-комунального господарства та містобудування міської ради. Під час стерилізації тварини підлягають ідентифікації і після перетримки можуть бути передані власнику, опікуну або повернуті до місця відлову. Виключенням є тварини, які були вилучені у громадян за рішенням суду – такі тварини можуть бути передані тільки іншим власникам.</w:t>
      </w:r>
    </w:p>
    <w:p w14:paraId="2D821AC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 період перетримки, для вирішення питання подальшого влаштування безпритульних тварин, інформація про них подається до громадських організацій (за згодою), які опікуються долею безпритульних тварин.</w:t>
      </w:r>
    </w:p>
    <w:p w14:paraId="734AF672" w14:textId="77777777" w:rsidR="00952CA1" w:rsidRPr="00952CA1" w:rsidRDefault="00952CA1" w:rsidP="00952CA1">
      <w:pPr>
        <w:ind w:firstLine="709"/>
        <w:jc w:val="both"/>
        <w:rPr>
          <w:spacing w:val="-2"/>
          <w:sz w:val="28"/>
          <w:szCs w:val="28"/>
          <w:lang w:val="uk-UA"/>
        </w:rPr>
      </w:pPr>
      <w:proofErr w:type="spellStart"/>
      <w:r w:rsidRPr="00952CA1">
        <w:rPr>
          <w:spacing w:val="-2"/>
          <w:sz w:val="28"/>
          <w:szCs w:val="28"/>
          <w:lang w:val="uk-UA"/>
        </w:rPr>
        <w:t>Евтаназія</w:t>
      </w:r>
      <w:proofErr w:type="spellEnd"/>
      <w:r w:rsidRPr="00952CA1">
        <w:rPr>
          <w:spacing w:val="-2"/>
          <w:sz w:val="28"/>
          <w:szCs w:val="28"/>
          <w:lang w:val="uk-UA"/>
        </w:rPr>
        <w:t xml:space="preserve"> безпритульної тварини проводиться виключно у разі травми або хвороби, що не сумісні з життям та у разі агресивності, що не підлягає корекції.</w:t>
      </w:r>
    </w:p>
    <w:p w14:paraId="1DDD7AA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Рішення про необхідність </w:t>
      </w:r>
      <w:proofErr w:type="spellStart"/>
      <w:r w:rsidRPr="00952CA1">
        <w:rPr>
          <w:spacing w:val="-2"/>
          <w:sz w:val="28"/>
          <w:szCs w:val="28"/>
          <w:lang w:val="uk-UA"/>
        </w:rPr>
        <w:t>евтаназії</w:t>
      </w:r>
      <w:proofErr w:type="spellEnd"/>
      <w:r w:rsidRPr="00952CA1">
        <w:rPr>
          <w:spacing w:val="-2"/>
          <w:sz w:val="28"/>
          <w:szCs w:val="28"/>
          <w:lang w:val="uk-UA"/>
        </w:rPr>
        <w:t xml:space="preserve"> безпритульної тварини приймає спеціальна комісія, до складу якої обов’язково входить представник громадської організації захисту тварин та опікун (за наявністю).</w:t>
      </w:r>
    </w:p>
    <w:p w14:paraId="54B779F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Забороняються негуманні, хворобливі методи </w:t>
      </w:r>
      <w:proofErr w:type="spellStart"/>
      <w:r w:rsidRPr="00952CA1">
        <w:rPr>
          <w:spacing w:val="-2"/>
          <w:sz w:val="28"/>
          <w:szCs w:val="28"/>
          <w:lang w:val="uk-UA"/>
        </w:rPr>
        <w:t>евтаназії</w:t>
      </w:r>
      <w:proofErr w:type="spellEnd"/>
      <w:r w:rsidRPr="00952CA1">
        <w:rPr>
          <w:spacing w:val="-2"/>
          <w:sz w:val="28"/>
          <w:szCs w:val="28"/>
          <w:lang w:val="uk-UA"/>
        </w:rPr>
        <w:t xml:space="preserve"> тварин. Приміщення, де проводиться </w:t>
      </w:r>
      <w:proofErr w:type="spellStart"/>
      <w:r w:rsidRPr="00952CA1">
        <w:rPr>
          <w:spacing w:val="-2"/>
          <w:sz w:val="28"/>
          <w:szCs w:val="28"/>
          <w:lang w:val="uk-UA"/>
        </w:rPr>
        <w:t>евтаназія</w:t>
      </w:r>
      <w:proofErr w:type="spellEnd"/>
      <w:r w:rsidRPr="00952CA1">
        <w:rPr>
          <w:spacing w:val="-2"/>
          <w:sz w:val="28"/>
          <w:szCs w:val="28"/>
          <w:lang w:val="uk-UA"/>
        </w:rPr>
        <w:t xml:space="preserve"> тварин, повинно бути відокремлене від приміщення, де утримуються тварини.</w:t>
      </w:r>
    </w:p>
    <w:p w14:paraId="1DCFBB8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Створення мережі притулків різних форм власності та подальший супровід безпритульних тварин</w:t>
      </w:r>
    </w:p>
    <w:p w14:paraId="4559CAA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20BFA99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73D96EDA"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До обов’язків опікунів безпритульних тварин входить:</w:t>
      </w:r>
    </w:p>
    <w:p w14:paraId="777E841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забезпечення догляду за безпритульними тваринами, що знаходяться під їх опікою, з урахуванням їх біологічних, видових та індивідуальних потреб і особливостей;</w:t>
      </w:r>
    </w:p>
    <w:p w14:paraId="4B9EAA4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повідомлення ветеринарної служби про випадки захворювання опікуваних тварин, а також місцевих установ санітарно-епідеміологічної та/або ветеринарної служб про випадки укусів або травмування  людей цією твариною;</w:t>
      </w:r>
    </w:p>
    <w:p w14:paraId="20F7D8CA"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гуманне поводження з безпритульними тваринами і повідомлення правоохоронних органів про випадки жорстокого поводження з тваринами.</w:t>
      </w:r>
    </w:p>
    <w:p w14:paraId="5F44732E" w14:textId="0B838523" w:rsidR="00952CA1" w:rsidRPr="00952CA1" w:rsidRDefault="00952CA1" w:rsidP="00952CA1">
      <w:pPr>
        <w:ind w:firstLine="709"/>
        <w:jc w:val="both"/>
        <w:rPr>
          <w:spacing w:val="-2"/>
          <w:sz w:val="28"/>
          <w:szCs w:val="28"/>
          <w:lang w:val="uk-UA"/>
        </w:rPr>
      </w:pPr>
      <w:r w:rsidRPr="00952CA1">
        <w:rPr>
          <w:spacing w:val="-2"/>
          <w:sz w:val="28"/>
          <w:szCs w:val="28"/>
          <w:lang w:val="uk-UA"/>
        </w:rPr>
        <w:t>Забезпечення виконання інформаційно-просвітницьких заходів</w:t>
      </w:r>
      <w:r w:rsidR="00421D3F">
        <w:rPr>
          <w:spacing w:val="-2"/>
          <w:sz w:val="28"/>
          <w:szCs w:val="28"/>
          <w:lang w:val="uk-UA"/>
        </w:rPr>
        <w:t>.</w:t>
      </w:r>
    </w:p>
    <w:p w14:paraId="6003959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Цей напрямок Програми передбачає наступні заходи:</w:t>
      </w:r>
    </w:p>
    <w:p w14:paraId="048E683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інформаційних статей у ЗМІ, на сайтах міської ради та громадських організацій, у соціальних мережах, та шляхом участі в інформаційних компаніях та культурно-масових заходах;</w:t>
      </w:r>
    </w:p>
    <w:p w14:paraId="6641062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консультацій з населенням, стосовно опіки над безпритульними тваринами, що перебувають на території населених пунктів міської ради;</w:t>
      </w:r>
    </w:p>
    <w:p w14:paraId="67970AB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пропаганда гуманного поводження з безпритульними тваринами;</w:t>
      </w:r>
    </w:p>
    <w:p w14:paraId="28841AC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6F041284" w14:textId="4F975134" w:rsidR="00952CA1" w:rsidRPr="00952CA1" w:rsidRDefault="00952CA1" w:rsidP="00952CA1">
      <w:pPr>
        <w:ind w:firstLine="709"/>
        <w:jc w:val="both"/>
        <w:rPr>
          <w:spacing w:val="-2"/>
          <w:sz w:val="28"/>
          <w:szCs w:val="28"/>
          <w:lang w:val="uk-UA"/>
        </w:rPr>
      </w:pPr>
      <w:r w:rsidRPr="00952CA1">
        <w:rPr>
          <w:spacing w:val="-2"/>
          <w:sz w:val="28"/>
          <w:szCs w:val="28"/>
          <w:lang w:val="uk-UA"/>
        </w:rPr>
        <w:t>Повноваження громадських організацій із захисту тварин</w:t>
      </w:r>
      <w:r w:rsidR="00421D3F">
        <w:rPr>
          <w:spacing w:val="-2"/>
          <w:sz w:val="28"/>
          <w:szCs w:val="28"/>
          <w:lang w:val="uk-UA"/>
        </w:rPr>
        <w:t>.</w:t>
      </w:r>
    </w:p>
    <w:p w14:paraId="0A47441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юридичних та фізичних осіб.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6B0B329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Громадські організації захисту тварин мають право:</w:t>
      </w:r>
    </w:p>
    <w:p w14:paraId="27A0B2B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5AF49A4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74D05F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78FCECC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1A14548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Виконавчі органи Глухівської міської ради всебічно сприяють громадським організаціям,  метою діяльності яких є охорона та захист тварин.</w:t>
      </w:r>
    </w:p>
    <w:p w14:paraId="18FA93F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Джерелами фінансування заходів Програми є кошти бюджету міської територіальної громади, та інші джерела фінансування, не заборонені чинним законодавством.</w:t>
      </w:r>
    </w:p>
    <w:p w14:paraId="600BEA1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 Прогнозний обсяг фінансування заходів Програми на 2026-2030 роки складає 500 тис. грн (розгорнуто див. Додаток 1).</w:t>
      </w:r>
    </w:p>
    <w:p w14:paraId="4420290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 </w:t>
      </w:r>
    </w:p>
    <w:p w14:paraId="20D2E5FC" w14:textId="77777777" w:rsidR="00952CA1" w:rsidRPr="006D52A8" w:rsidRDefault="00952CA1" w:rsidP="00952CA1">
      <w:pPr>
        <w:ind w:firstLine="709"/>
        <w:jc w:val="both"/>
        <w:rPr>
          <w:b/>
          <w:spacing w:val="-2"/>
          <w:sz w:val="28"/>
          <w:szCs w:val="28"/>
          <w:lang w:val="uk-UA"/>
        </w:rPr>
      </w:pPr>
      <w:r w:rsidRPr="006D52A8">
        <w:rPr>
          <w:b/>
          <w:spacing w:val="-2"/>
          <w:sz w:val="28"/>
          <w:szCs w:val="28"/>
          <w:lang w:val="uk-UA"/>
        </w:rPr>
        <w:t>5. Перелік завдань і заходів Програми та очікувані результати виконання Програми</w:t>
      </w:r>
    </w:p>
    <w:p w14:paraId="55CDB25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Досягнення мети Програми здійснюється шляхом забезпечення умов для:</w:t>
      </w:r>
    </w:p>
    <w:p w14:paraId="4F406E0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75C8FC7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вакцинації та лікування безпритульних тварин;</w:t>
      </w:r>
    </w:p>
    <w:p w14:paraId="3A8B6FB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1248FEA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сприяння створенню притулків для тварин інших форм власності;</w:t>
      </w:r>
    </w:p>
    <w:p w14:paraId="155EBB6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недопущення створення стихійних місць продажу та годування тварин у місті;</w:t>
      </w:r>
    </w:p>
    <w:p w14:paraId="6E47B9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50B4A7B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роз'яснювальної роботи серед власників про необхідність стерилізації домашніх тварин;</w:t>
      </w:r>
    </w:p>
    <w:p w14:paraId="3D920F0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ведення системи всебічного моніторингу з усіх питань, що пов’язані з безпритульними тваринами;</w:t>
      </w:r>
    </w:p>
    <w:p w14:paraId="2757AF0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розробки алгоритму дій по відношенню до тварин, що проявили агресію та становлять небезпеку;</w:t>
      </w:r>
    </w:p>
    <w:p w14:paraId="69E2627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інформаційних заходів та навчально-просвітницької роботи з населенням щодо поводження з тваринами.</w:t>
      </w:r>
    </w:p>
    <w:p w14:paraId="2CE7DDD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Для вирішення завдань Програми необхідно:</w:t>
      </w:r>
    </w:p>
    <w:p w14:paraId="5636A24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розробити алгоритм дій по відношенню до тварин, що проявили агресію та становлять небезпеку;</w:t>
      </w:r>
    </w:p>
    <w:p w14:paraId="08FC4C7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створити дієвий механізм пошуку власників для тварин, що загубилися, та нових власників для безпритульних тварин, зокрема із залученням </w:t>
      </w:r>
      <w:proofErr w:type="spellStart"/>
      <w:r w:rsidRPr="00952CA1">
        <w:rPr>
          <w:spacing w:val="-2"/>
          <w:sz w:val="28"/>
          <w:szCs w:val="28"/>
          <w:lang w:val="uk-UA"/>
        </w:rPr>
        <w:t>зоозахисних</w:t>
      </w:r>
      <w:proofErr w:type="spellEnd"/>
      <w:r w:rsidRPr="00952CA1">
        <w:rPr>
          <w:spacing w:val="-2"/>
          <w:sz w:val="28"/>
          <w:szCs w:val="28"/>
          <w:lang w:val="uk-UA"/>
        </w:rPr>
        <w:t xml:space="preserve"> організацій;</w:t>
      </w:r>
    </w:p>
    <w:p w14:paraId="520E66C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0D8A535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проводити просвітницьку роботу серед населення з питань, пов’язаних з гуманним ставленням до тварин;</w:t>
      </w:r>
    </w:p>
    <w:p w14:paraId="0EACD38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173CADFA" w14:textId="2431D4E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розробляти та запроваджувати просвітницькі </w:t>
      </w:r>
      <w:proofErr w:type="spellStart"/>
      <w:r w:rsidRPr="00952CA1">
        <w:rPr>
          <w:spacing w:val="-2"/>
          <w:sz w:val="28"/>
          <w:szCs w:val="28"/>
          <w:lang w:val="uk-UA"/>
        </w:rPr>
        <w:t>проєкти</w:t>
      </w:r>
      <w:proofErr w:type="spellEnd"/>
      <w:r w:rsidRPr="00952CA1">
        <w:rPr>
          <w:spacing w:val="-2"/>
          <w:sz w:val="28"/>
          <w:szCs w:val="28"/>
          <w:lang w:val="uk-UA"/>
        </w:rPr>
        <w:t xml:space="preserve"> у закладах</w:t>
      </w:r>
      <w:r w:rsidR="00421D3F">
        <w:rPr>
          <w:spacing w:val="-2"/>
          <w:sz w:val="28"/>
          <w:szCs w:val="28"/>
          <w:lang w:val="uk-UA"/>
        </w:rPr>
        <w:t xml:space="preserve"> освіти</w:t>
      </w:r>
      <w:r w:rsidRPr="00952CA1">
        <w:rPr>
          <w:spacing w:val="-2"/>
          <w:sz w:val="28"/>
          <w:szCs w:val="28"/>
          <w:lang w:val="uk-UA"/>
        </w:rPr>
        <w:t xml:space="preserve"> щодо гуманного поводження з тваринами та захисту їх від жорстокого поводження;</w:t>
      </w:r>
    </w:p>
    <w:p w14:paraId="0DEB1C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брати участь в інформаційних компаніях та культурно-масових заходах із залученням засобів масової інформації;</w:t>
      </w:r>
    </w:p>
    <w:p w14:paraId="0FC1600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проводити консультації з населенням стосовно опіки над безпритульними тваринами, що перебувають на території населених пунктів міської ради;</w:t>
      </w:r>
    </w:p>
    <w:p w14:paraId="088EB62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пропагувати гуманне поводження з безпритульними тваринами у засобах масової інформації.</w:t>
      </w:r>
    </w:p>
    <w:p w14:paraId="65EED16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Заходи Програми та прогнозний обсяг фінансового забезпечення їх виконання зазначені в Додатку 1.</w:t>
      </w:r>
    </w:p>
    <w:p w14:paraId="15E54BF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Очікувані результати від виконання Програми для міської ради:</w:t>
      </w:r>
    </w:p>
    <w:p w14:paraId="189F345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захист тварин від жорстокого поводження;</w:t>
      </w:r>
    </w:p>
    <w:p w14:paraId="2EA8CF7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зменшення кількості безпритульних тварин гуманними методами;</w:t>
      </w:r>
    </w:p>
    <w:p w14:paraId="1D2CEA5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5F26F61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поліпшення епізоотичного, санітарно-епідемічного, екологічного та санітарного стану населених пунктів міської ради;</w:t>
      </w:r>
    </w:p>
    <w:p w14:paraId="74BB3B5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підвищення морально-етичного рівня, гуманності та відповідальності суспільства.</w:t>
      </w:r>
    </w:p>
    <w:p w14:paraId="4DE1B11C" w14:textId="77777777" w:rsidR="00952CA1" w:rsidRPr="00952CA1" w:rsidRDefault="00952CA1" w:rsidP="00952CA1">
      <w:pPr>
        <w:ind w:firstLine="709"/>
        <w:jc w:val="both"/>
        <w:rPr>
          <w:spacing w:val="-2"/>
          <w:sz w:val="28"/>
          <w:szCs w:val="28"/>
          <w:lang w:val="uk-UA"/>
        </w:rPr>
      </w:pPr>
    </w:p>
    <w:p w14:paraId="665453EA" w14:textId="77777777" w:rsidR="00952CA1" w:rsidRPr="006D52A8" w:rsidRDefault="00952CA1" w:rsidP="00952CA1">
      <w:pPr>
        <w:ind w:firstLine="709"/>
        <w:jc w:val="both"/>
        <w:rPr>
          <w:b/>
          <w:spacing w:val="-2"/>
          <w:sz w:val="28"/>
          <w:szCs w:val="28"/>
          <w:lang w:val="uk-UA"/>
        </w:rPr>
      </w:pPr>
      <w:r w:rsidRPr="006D52A8">
        <w:rPr>
          <w:b/>
          <w:spacing w:val="-2"/>
          <w:sz w:val="28"/>
          <w:szCs w:val="28"/>
          <w:lang w:val="uk-UA"/>
        </w:rPr>
        <w:t>6. Координація та контроль за ходом виконання Програми</w:t>
      </w:r>
    </w:p>
    <w:p w14:paraId="4C24228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214E86A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Щорічний контроль за виконанням Програми здійснює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 </w:t>
      </w:r>
      <w:proofErr w:type="spellStart"/>
      <w:r w:rsidRPr="00952CA1">
        <w:rPr>
          <w:spacing w:val="-2"/>
          <w:sz w:val="28"/>
          <w:szCs w:val="28"/>
          <w:lang w:val="uk-UA"/>
        </w:rPr>
        <w:t>Стороженко</w:t>
      </w:r>
      <w:proofErr w:type="spellEnd"/>
      <w:r w:rsidRPr="00952CA1">
        <w:rPr>
          <w:spacing w:val="-2"/>
          <w:sz w:val="28"/>
          <w:szCs w:val="28"/>
          <w:lang w:val="uk-UA"/>
        </w:rPr>
        <w:t xml:space="preserve"> Г.Я.),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540B115B" w14:textId="64F832B4" w:rsidR="00F30F6C" w:rsidRPr="00BA2E40" w:rsidRDefault="00952CA1" w:rsidP="00952CA1">
      <w:pPr>
        <w:ind w:firstLine="709"/>
        <w:jc w:val="both"/>
        <w:rPr>
          <w:sz w:val="28"/>
          <w:szCs w:val="28"/>
          <w:lang w:val="uk-UA"/>
        </w:rPr>
      </w:pPr>
      <w:r w:rsidRPr="00952CA1">
        <w:rPr>
          <w:spacing w:val="-2"/>
          <w:sz w:val="28"/>
          <w:szCs w:val="28"/>
          <w:lang w:val="uk-UA"/>
        </w:rPr>
        <w:t xml:space="preserve">До виконання Програми можуть в установленому порядку залучатися науково–дослідні і наукові установи, підприємства, громадські організації та </w:t>
      </w:r>
      <w:r w:rsidR="00421D3F">
        <w:rPr>
          <w:spacing w:val="-2"/>
          <w:sz w:val="28"/>
          <w:szCs w:val="28"/>
          <w:lang w:val="uk-UA"/>
        </w:rPr>
        <w:t>жителі</w:t>
      </w:r>
      <w:bookmarkStart w:id="1" w:name="_GoBack"/>
      <w:bookmarkEnd w:id="1"/>
      <w:r w:rsidRPr="00952CA1">
        <w:rPr>
          <w:spacing w:val="-2"/>
          <w:sz w:val="28"/>
          <w:szCs w:val="28"/>
          <w:lang w:val="uk-UA"/>
        </w:rPr>
        <w:t xml:space="preserve"> Глухівської міської ради.</w:t>
      </w:r>
    </w:p>
    <w:p w14:paraId="4A8F3D0F" w14:textId="77777777" w:rsidR="006D52A8" w:rsidRDefault="006D52A8" w:rsidP="00E665D0">
      <w:pPr>
        <w:tabs>
          <w:tab w:val="left" w:pos="7088"/>
        </w:tabs>
        <w:rPr>
          <w:b/>
          <w:sz w:val="28"/>
          <w:szCs w:val="28"/>
          <w:lang w:val="uk-UA"/>
        </w:rPr>
      </w:pPr>
    </w:p>
    <w:p w14:paraId="742642CF" w14:textId="77777777" w:rsidR="006D52A8" w:rsidRDefault="006D52A8" w:rsidP="00E665D0">
      <w:pPr>
        <w:tabs>
          <w:tab w:val="left" w:pos="7088"/>
        </w:tabs>
        <w:rPr>
          <w:b/>
          <w:sz w:val="28"/>
          <w:szCs w:val="28"/>
          <w:lang w:val="uk-UA"/>
        </w:rPr>
      </w:pPr>
    </w:p>
    <w:p w14:paraId="1458C807" w14:textId="3229F360" w:rsidR="00FE070F" w:rsidRPr="00BA2E40" w:rsidRDefault="00C1388A" w:rsidP="00E665D0">
      <w:pPr>
        <w:tabs>
          <w:tab w:val="left" w:pos="7088"/>
        </w:tabs>
        <w:rPr>
          <w:lang w:val="uk-UA"/>
        </w:rPr>
      </w:pPr>
      <w:r w:rsidRPr="00BA2E40">
        <w:rPr>
          <w:b/>
          <w:sz w:val="28"/>
          <w:szCs w:val="28"/>
          <w:lang w:val="uk-UA"/>
        </w:rPr>
        <w:t>Міський голова</w:t>
      </w:r>
      <w:r w:rsidR="00D37A26" w:rsidRPr="00BA2E40">
        <w:rPr>
          <w:b/>
          <w:sz w:val="28"/>
          <w:szCs w:val="28"/>
          <w:lang w:val="uk-UA"/>
        </w:rPr>
        <w:tab/>
      </w:r>
      <w:r w:rsidRPr="00BA2E40">
        <w:rPr>
          <w:b/>
          <w:sz w:val="28"/>
          <w:szCs w:val="28"/>
          <w:lang w:val="uk-UA"/>
        </w:rPr>
        <w:t>Надія ВАЙЛО</w:t>
      </w:r>
      <w:r w:rsidR="00BE17FD" w:rsidRPr="00BA2E40">
        <w:rPr>
          <w:lang w:val="uk-UA"/>
        </w:rPr>
        <w:t xml:space="preserve"> </w:t>
      </w:r>
    </w:p>
    <w:p w14:paraId="3A16D4E4" w14:textId="5D41CA40" w:rsidR="008E1DA7" w:rsidRDefault="008E1DA7" w:rsidP="00983ACF">
      <w:pPr>
        <w:rPr>
          <w:b/>
          <w:sz w:val="28"/>
          <w:szCs w:val="28"/>
          <w:lang w:val="uk-UA"/>
        </w:rPr>
      </w:pPr>
    </w:p>
    <w:p w14:paraId="517BC6C4" w14:textId="77777777" w:rsidR="00E77F98" w:rsidRDefault="00E77F98" w:rsidP="00983ACF">
      <w:pPr>
        <w:rPr>
          <w:b/>
          <w:sz w:val="28"/>
          <w:szCs w:val="28"/>
          <w:lang w:val="uk-UA"/>
        </w:rPr>
      </w:pPr>
    </w:p>
    <w:p w14:paraId="14853C1A" w14:textId="77777777" w:rsidR="00E77F98" w:rsidRDefault="00E77F98" w:rsidP="00983ACF">
      <w:pPr>
        <w:rPr>
          <w:b/>
          <w:sz w:val="28"/>
          <w:szCs w:val="28"/>
          <w:lang w:val="uk-UA"/>
        </w:rPr>
      </w:pPr>
    </w:p>
    <w:p w14:paraId="565F5E54" w14:textId="77777777" w:rsidR="00E77F98" w:rsidRDefault="00E77F98" w:rsidP="00983ACF">
      <w:pPr>
        <w:rPr>
          <w:b/>
          <w:sz w:val="28"/>
          <w:szCs w:val="28"/>
          <w:lang w:val="uk-UA"/>
        </w:rPr>
      </w:pPr>
    </w:p>
    <w:p w14:paraId="23B28ECA" w14:textId="77777777" w:rsidR="00E77F98" w:rsidRDefault="00E77F98" w:rsidP="00983ACF">
      <w:pPr>
        <w:rPr>
          <w:b/>
          <w:sz w:val="28"/>
          <w:szCs w:val="28"/>
          <w:lang w:val="uk-UA"/>
        </w:rPr>
      </w:pPr>
    </w:p>
    <w:p w14:paraId="4F484684" w14:textId="77777777" w:rsidR="00242968" w:rsidRDefault="00242968" w:rsidP="00E77F98">
      <w:pPr>
        <w:ind w:left="11340"/>
        <w:rPr>
          <w:sz w:val="28"/>
          <w:szCs w:val="28"/>
          <w:lang w:val="uk-UA" w:eastAsia="en-US"/>
        </w:rPr>
        <w:sectPr w:rsidR="00242968" w:rsidSect="00C1388A">
          <w:pgSz w:w="11906" w:h="16838"/>
          <w:pgMar w:top="1077" w:right="567" w:bottom="1021" w:left="1701" w:header="709" w:footer="709" w:gutter="0"/>
          <w:cols w:space="708"/>
          <w:docGrid w:linePitch="360"/>
        </w:sectPr>
      </w:pPr>
    </w:p>
    <w:p w14:paraId="2A8BAAE1" w14:textId="727A0CC1" w:rsidR="00E77F98" w:rsidRPr="00E77F98" w:rsidRDefault="00E77F98" w:rsidP="00E77F98">
      <w:pPr>
        <w:ind w:left="11340"/>
        <w:rPr>
          <w:sz w:val="28"/>
          <w:szCs w:val="28"/>
          <w:lang w:val="uk-UA" w:eastAsia="en-US"/>
        </w:rPr>
      </w:pPr>
      <w:r w:rsidRPr="00E77F98">
        <w:rPr>
          <w:sz w:val="28"/>
          <w:szCs w:val="28"/>
          <w:lang w:val="uk-UA" w:eastAsia="en-US"/>
        </w:rPr>
        <w:lastRenderedPageBreak/>
        <w:t xml:space="preserve">Додаток 1 </w:t>
      </w:r>
    </w:p>
    <w:p w14:paraId="4B27541A" w14:textId="77777777" w:rsidR="00E77F98" w:rsidRPr="00E77F98" w:rsidRDefault="00E77F98" w:rsidP="00E77F98">
      <w:pPr>
        <w:ind w:left="11340"/>
        <w:rPr>
          <w:sz w:val="28"/>
          <w:szCs w:val="28"/>
          <w:lang w:val="uk-UA" w:eastAsia="en-US"/>
        </w:rPr>
      </w:pPr>
      <w:r w:rsidRPr="00E77F98">
        <w:rPr>
          <w:sz w:val="28"/>
          <w:szCs w:val="28"/>
          <w:lang w:val="uk-UA" w:eastAsia="en-US"/>
        </w:rPr>
        <w:t>до Програми</w:t>
      </w:r>
    </w:p>
    <w:p w14:paraId="3ED24588" w14:textId="77777777" w:rsidR="00E77F98" w:rsidRPr="00E77F98" w:rsidRDefault="00E77F98" w:rsidP="00E77F98">
      <w:pPr>
        <w:jc w:val="center"/>
        <w:rPr>
          <w:b/>
          <w:bCs/>
          <w:sz w:val="28"/>
          <w:szCs w:val="28"/>
          <w:lang w:val="uk-UA" w:eastAsia="en-US"/>
        </w:rPr>
      </w:pPr>
    </w:p>
    <w:p w14:paraId="23C25550" w14:textId="77777777" w:rsidR="00E77F98" w:rsidRPr="00E77F98" w:rsidRDefault="00E77F98" w:rsidP="00E77F98">
      <w:pPr>
        <w:jc w:val="center"/>
        <w:rPr>
          <w:b/>
          <w:bCs/>
          <w:sz w:val="28"/>
          <w:szCs w:val="28"/>
          <w:lang w:val="uk-UA"/>
        </w:rPr>
      </w:pPr>
      <w:r w:rsidRPr="00242968">
        <w:rPr>
          <w:b/>
          <w:bCs/>
          <w:sz w:val="28"/>
          <w:szCs w:val="28"/>
          <w:lang w:val="uk-UA" w:eastAsia="en-US"/>
        </w:rPr>
        <w:t xml:space="preserve">Заходи </w:t>
      </w:r>
      <w:r w:rsidRPr="00242968">
        <w:rPr>
          <w:b/>
          <w:bCs/>
          <w:sz w:val="28"/>
          <w:szCs w:val="28"/>
          <w:lang w:val="uk-UA"/>
        </w:rPr>
        <w:t>Програми та прогнозний обсяг фінансового забезпечення їх виконання</w:t>
      </w:r>
    </w:p>
    <w:p w14:paraId="714FAEE8" w14:textId="77777777" w:rsidR="00E77F98" w:rsidRPr="00E77F98" w:rsidRDefault="00E77F98" w:rsidP="00E77F98">
      <w:pPr>
        <w:jc w:val="center"/>
        <w:rPr>
          <w:sz w:val="28"/>
          <w:szCs w:val="28"/>
          <w:lang w:val="uk-UA" w:eastAsia="en-US"/>
        </w:rPr>
      </w:pPr>
    </w:p>
    <w:tbl>
      <w:tblPr>
        <w:tblW w:w="152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1"/>
        <w:gridCol w:w="926"/>
        <w:gridCol w:w="715"/>
        <w:gridCol w:w="715"/>
        <w:gridCol w:w="715"/>
        <w:gridCol w:w="715"/>
        <w:gridCol w:w="715"/>
        <w:gridCol w:w="3720"/>
      </w:tblGrid>
      <w:tr w:rsidR="00E77F98" w:rsidRPr="00E77F98" w14:paraId="0BE21D7F" w14:textId="77777777" w:rsidTr="00E34838">
        <w:tc>
          <w:tcPr>
            <w:tcW w:w="7051" w:type="dxa"/>
            <w:vMerge w:val="restart"/>
            <w:shd w:val="clear" w:color="auto" w:fill="auto"/>
            <w:vAlign w:val="center"/>
          </w:tcPr>
          <w:p w14:paraId="18F5FA1D" w14:textId="77777777" w:rsidR="00E77F98" w:rsidRPr="00E77F98" w:rsidRDefault="00E77F98" w:rsidP="00E77F98">
            <w:pPr>
              <w:ind w:left="-61" w:right="-81"/>
              <w:jc w:val="center"/>
              <w:rPr>
                <w:lang w:val="uk-UA" w:eastAsia="en-US"/>
              </w:rPr>
            </w:pPr>
            <w:r w:rsidRPr="00E77F98">
              <w:rPr>
                <w:lang w:val="uk-UA" w:eastAsia="en-US"/>
              </w:rPr>
              <w:t>Найменування заходу</w:t>
            </w:r>
          </w:p>
        </w:tc>
        <w:tc>
          <w:tcPr>
            <w:tcW w:w="4501" w:type="dxa"/>
            <w:gridSpan w:val="6"/>
            <w:shd w:val="clear" w:color="auto" w:fill="auto"/>
            <w:vAlign w:val="center"/>
          </w:tcPr>
          <w:p w14:paraId="2F88D984" w14:textId="77777777" w:rsidR="00E77F98" w:rsidRPr="00E77F98" w:rsidRDefault="00E77F98" w:rsidP="00E77F98">
            <w:pPr>
              <w:ind w:left="-61" w:right="-81"/>
              <w:jc w:val="center"/>
              <w:rPr>
                <w:lang w:val="uk-UA" w:eastAsia="en-US"/>
              </w:rPr>
            </w:pPr>
            <w:r w:rsidRPr="00E77F98">
              <w:rPr>
                <w:lang w:val="uk-UA" w:eastAsia="en-US"/>
              </w:rPr>
              <w:t>Прогнозний обсяг фінансування заходів Програми з бюджету міської територіальної громади</w:t>
            </w:r>
          </w:p>
          <w:p w14:paraId="300D7286" w14:textId="77777777" w:rsidR="00E77F98" w:rsidRPr="00E77F98" w:rsidRDefault="00E77F98" w:rsidP="00E77F98">
            <w:pPr>
              <w:ind w:left="-61" w:right="-81"/>
              <w:jc w:val="center"/>
              <w:rPr>
                <w:lang w:val="uk-UA" w:eastAsia="en-US"/>
              </w:rPr>
            </w:pPr>
            <w:r w:rsidRPr="00E77F98">
              <w:rPr>
                <w:lang w:val="uk-UA" w:eastAsia="en-US"/>
              </w:rPr>
              <w:t xml:space="preserve"> (</w:t>
            </w:r>
            <w:proofErr w:type="spellStart"/>
            <w:r w:rsidRPr="00E77F98">
              <w:rPr>
                <w:lang w:val="uk-UA" w:eastAsia="en-US"/>
              </w:rPr>
              <w:t>тис.грн</w:t>
            </w:r>
            <w:proofErr w:type="spellEnd"/>
            <w:r w:rsidRPr="00E77F98">
              <w:rPr>
                <w:lang w:val="uk-UA" w:eastAsia="en-US"/>
              </w:rPr>
              <w:t>)</w:t>
            </w:r>
          </w:p>
        </w:tc>
        <w:tc>
          <w:tcPr>
            <w:tcW w:w="3720" w:type="dxa"/>
            <w:shd w:val="clear" w:color="auto" w:fill="auto"/>
            <w:vAlign w:val="center"/>
          </w:tcPr>
          <w:p w14:paraId="0EEF42CB" w14:textId="77777777" w:rsidR="00E77F98" w:rsidRPr="00E77F98" w:rsidRDefault="00E77F98" w:rsidP="00E77F98">
            <w:pPr>
              <w:ind w:left="-61" w:right="-81"/>
              <w:jc w:val="center"/>
              <w:rPr>
                <w:lang w:val="uk-UA" w:eastAsia="en-US"/>
              </w:rPr>
            </w:pPr>
            <w:r w:rsidRPr="00E77F98">
              <w:rPr>
                <w:lang w:val="uk-UA" w:eastAsia="en-US"/>
              </w:rPr>
              <w:t>Виконавці</w:t>
            </w:r>
          </w:p>
        </w:tc>
      </w:tr>
      <w:tr w:rsidR="00E77F98" w:rsidRPr="00E77F98" w14:paraId="5F8910DE" w14:textId="77777777" w:rsidTr="00E34838">
        <w:tc>
          <w:tcPr>
            <w:tcW w:w="7051" w:type="dxa"/>
            <w:vMerge/>
            <w:shd w:val="clear" w:color="auto" w:fill="auto"/>
            <w:vAlign w:val="center"/>
          </w:tcPr>
          <w:p w14:paraId="7C924A01" w14:textId="77777777" w:rsidR="00E77F98" w:rsidRPr="00E77F98" w:rsidRDefault="00E77F98" w:rsidP="00E77F98">
            <w:pPr>
              <w:ind w:left="-61" w:right="-81"/>
              <w:jc w:val="center"/>
              <w:rPr>
                <w:b/>
                <w:lang w:val="uk-UA" w:eastAsia="en-US"/>
              </w:rPr>
            </w:pPr>
          </w:p>
        </w:tc>
        <w:tc>
          <w:tcPr>
            <w:tcW w:w="926" w:type="dxa"/>
            <w:shd w:val="clear" w:color="auto" w:fill="auto"/>
            <w:vAlign w:val="center"/>
          </w:tcPr>
          <w:p w14:paraId="132E0366" w14:textId="77777777" w:rsidR="00E77F98" w:rsidRPr="00E77F98" w:rsidRDefault="00E77F98" w:rsidP="00E77F98">
            <w:pPr>
              <w:ind w:left="-61" w:right="-81"/>
              <w:jc w:val="center"/>
              <w:rPr>
                <w:lang w:val="uk-UA" w:eastAsia="en-US"/>
              </w:rPr>
            </w:pPr>
            <w:r w:rsidRPr="00E77F98">
              <w:rPr>
                <w:lang w:val="uk-UA" w:eastAsia="en-US"/>
              </w:rPr>
              <w:t>Всього</w:t>
            </w:r>
          </w:p>
        </w:tc>
        <w:tc>
          <w:tcPr>
            <w:tcW w:w="715" w:type="dxa"/>
            <w:shd w:val="clear" w:color="auto" w:fill="auto"/>
            <w:vAlign w:val="center"/>
          </w:tcPr>
          <w:p w14:paraId="67451D6B" w14:textId="25D113F8"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6</w:t>
            </w:r>
          </w:p>
        </w:tc>
        <w:tc>
          <w:tcPr>
            <w:tcW w:w="715" w:type="dxa"/>
            <w:shd w:val="clear" w:color="auto" w:fill="auto"/>
            <w:vAlign w:val="center"/>
          </w:tcPr>
          <w:p w14:paraId="61868901" w14:textId="1E480F2D"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7</w:t>
            </w:r>
          </w:p>
        </w:tc>
        <w:tc>
          <w:tcPr>
            <w:tcW w:w="715" w:type="dxa"/>
            <w:shd w:val="clear" w:color="auto" w:fill="auto"/>
            <w:vAlign w:val="center"/>
          </w:tcPr>
          <w:p w14:paraId="0142E43A" w14:textId="012D275C"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8</w:t>
            </w:r>
          </w:p>
        </w:tc>
        <w:tc>
          <w:tcPr>
            <w:tcW w:w="715" w:type="dxa"/>
            <w:shd w:val="clear" w:color="auto" w:fill="auto"/>
            <w:vAlign w:val="center"/>
          </w:tcPr>
          <w:p w14:paraId="7E3A3805" w14:textId="3D07B925"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9</w:t>
            </w:r>
          </w:p>
        </w:tc>
        <w:tc>
          <w:tcPr>
            <w:tcW w:w="715" w:type="dxa"/>
            <w:shd w:val="clear" w:color="auto" w:fill="auto"/>
            <w:vAlign w:val="center"/>
          </w:tcPr>
          <w:p w14:paraId="1A840571" w14:textId="4DC9179A" w:rsidR="00E77F98" w:rsidRPr="00242968" w:rsidRDefault="00E77F98" w:rsidP="00242968">
            <w:pPr>
              <w:ind w:left="-61" w:right="-81"/>
              <w:jc w:val="center"/>
              <w:rPr>
                <w:lang w:val="uk-UA" w:eastAsia="en-US"/>
              </w:rPr>
            </w:pPr>
            <w:r w:rsidRPr="00242968">
              <w:rPr>
                <w:lang w:val="uk-UA" w:eastAsia="en-US"/>
              </w:rPr>
              <w:t>20</w:t>
            </w:r>
            <w:r w:rsidR="00242968" w:rsidRPr="00242968">
              <w:rPr>
                <w:lang w:val="uk-UA" w:eastAsia="en-US"/>
              </w:rPr>
              <w:t>30</w:t>
            </w:r>
          </w:p>
        </w:tc>
        <w:tc>
          <w:tcPr>
            <w:tcW w:w="3720" w:type="dxa"/>
            <w:shd w:val="clear" w:color="auto" w:fill="auto"/>
            <w:vAlign w:val="center"/>
          </w:tcPr>
          <w:p w14:paraId="55D1752D" w14:textId="77777777" w:rsidR="00E77F98" w:rsidRPr="00242968" w:rsidRDefault="00E77F98" w:rsidP="00E77F98">
            <w:pPr>
              <w:ind w:left="-61" w:right="-81"/>
              <w:jc w:val="center"/>
              <w:rPr>
                <w:lang w:val="uk-UA" w:eastAsia="en-US"/>
              </w:rPr>
            </w:pPr>
          </w:p>
        </w:tc>
      </w:tr>
      <w:tr w:rsidR="00E77F98" w:rsidRPr="00E77F98" w14:paraId="202CBB40"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28590677" w14:textId="77777777" w:rsidR="00E77F98" w:rsidRPr="00E77F98" w:rsidRDefault="00E77F98" w:rsidP="00E77F98">
            <w:pPr>
              <w:ind w:left="-61" w:right="-81"/>
              <w:jc w:val="both"/>
              <w:rPr>
                <w:lang w:val="uk-UA" w:eastAsia="en-US"/>
              </w:rPr>
            </w:pPr>
            <w:r w:rsidRPr="00E77F98">
              <w:rPr>
                <w:lang w:val="uk-UA" w:eastAsia="en-US"/>
              </w:rPr>
              <w:t xml:space="preserve">Вилов безпритульних тварин, </w:t>
            </w:r>
            <w:r w:rsidRPr="00E77F98">
              <w:rPr>
                <w:rFonts w:eastAsia="Calibri"/>
                <w:color w:val="000000"/>
                <w:lang w:val="uk-UA" w:eastAsia="en-US"/>
              </w:rPr>
              <w:t>стерилізація тварин,  перетримка, придбання кормів, транквілізаторів, дезінфікуючих та інших лікарських препаратів,</w:t>
            </w:r>
            <w:r w:rsidRPr="00E77F98">
              <w:rPr>
                <w:lang w:val="uk-UA" w:eastAsia="en-US"/>
              </w:rPr>
              <w:t xml:space="preserve"> інвентарю та медикаментів для ідентифікації та стерилізації  тварин</w:t>
            </w:r>
          </w:p>
        </w:tc>
        <w:tc>
          <w:tcPr>
            <w:tcW w:w="926" w:type="dxa"/>
            <w:shd w:val="clear" w:color="auto" w:fill="auto"/>
            <w:vAlign w:val="center"/>
          </w:tcPr>
          <w:p w14:paraId="7A59D9B2" w14:textId="77777777" w:rsidR="00E77F98" w:rsidRPr="00E77F98" w:rsidRDefault="00E77F98" w:rsidP="00E77F98">
            <w:pPr>
              <w:ind w:left="-61" w:right="-81"/>
              <w:jc w:val="center"/>
              <w:rPr>
                <w:lang w:val="uk-UA" w:eastAsia="en-US"/>
              </w:rPr>
            </w:pPr>
            <w:r w:rsidRPr="00E77F98">
              <w:rPr>
                <w:lang w:val="uk-UA" w:eastAsia="en-US"/>
              </w:rPr>
              <w:t>500</w:t>
            </w:r>
          </w:p>
        </w:tc>
        <w:tc>
          <w:tcPr>
            <w:tcW w:w="715" w:type="dxa"/>
            <w:shd w:val="clear" w:color="auto" w:fill="auto"/>
            <w:vAlign w:val="center"/>
          </w:tcPr>
          <w:p w14:paraId="64017307"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26A6CD01"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681363B2"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4AE496AE"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3E756415" w14:textId="77777777" w:rsidR="00E77F98" w:rsidRPr="00E77F98" w:rsidRDefault="00E77F98" w:rsidP="00E77F98">
            <w:pPr>
              <w:ind w:left="-61" w:right="-81"/>
              <w:jc w:val="center"/>
              <w:rPr>
                <w:lang w:val="uk-UA" w:eastAsia="en-US"/>
              </w:rPr>
            </w:pPr>
            <w:r w:rsidRPr="00E77F98">
              <w:rPr>
                <w:lang w:val="uk-UA" w:eastAsia="en-US"/>
              </w:rPr>
              <w:t>100</w:t>
            </w:r>
          </w:p>
        </w:tc>
        <w:tc>
          <w:tcPr>
            <w:tcW w:w="3720" w:type="dxa"/>
            <w:shd w:val="clear" w:color="auto" w:fill="auto"/>
            <w:vAlign w:val="center"/>
          </w:tcPr>
          <w:p w14:paraId="388D4F6C" w14:textId="77777777" w:rsidR="00E77F98" w:rsidRPr="00E77F98" w:rsidRDefault="00E77F98" w:rsidP="00E77F98">
            <w:pPr>
              <w:ind w:left="-61" w:right="-81"/>
              <w:jc w:val="center"/>
              <w:rPr>
                <w:lang w:val="uk-UA" w:eastAsia="en-US"/>
              </w:rPr>
            </w:pPr>
            <w:r w:rsidRPr="00E77F98">
              <w:rPr>
                <w:lang w:val="uk-UA" w:eastAsia="en-US"/>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 ветеринарна установа</w:t>
            </w:r>
          </w:p>
        </w:tc>
      </w:tr>
      <w:tr w:rsidR="00E77F98" w:rsidRPr="00E77F98" w14:paraId="40B6793C"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6F1857FF" w14:textId="77777777" w:rsidR="00E77F98" w:rsidRPr="00E77F98" w:rsidRDefault="00E77F98" w:rsidP="00E77F98">
            <w:pPr>
              <w:ind w:left="-61" w:right="-81"/>
              <w:jc w:val="both"/>
              <w:rPr>
                <w:lang w:val="uk-UA" w:eastAsia="en-US"/>
              </w:rPr>
            </w:pPr>
            <w:r w:rsidRPr="00E77F98">
              <w:rPr>
                <w:lang w:val="uk-UA" w:eastAsia="en-US"/>
              </w:rPr>
              <w:t>Ведення обліку, реєстрації та ідентифікації тварин</w:t>
            </w:r>
          </w:p>
        </w:tc>
        <w:tc>
          <w:tcPr>
            <w:tcW w:w="926" w:type="dxa"/>
            <w:shd w:val="clear" w:color="auto" w:fill="auto"/>
            <w:vAlign w:val="center"/>
          </w:tcPr>
          <w:p w14:paraId="13F4B1FF"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2D5D4DE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F81FDE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8F5FA67"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F9434E2"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3BD986C"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0B8D244E" w14:textId="77777777" w:rsidR="00E77F98" w:rsidRPr="00E77F98" w:rsidRDefault="00E77F98" w:rsidP="00E77F98">
            <w:pPr>
              <w:ind w:left="-61" w:right="-81"/>
              <w:jc w:val="center"/>
              <w:rPr>
                <w:lang w:val="uk-UA" w:eastAsia="en-US"/>
              </w:rPr>
            </w:pPr>
            <w:r w:rsidRPr="00E77F98">
              <w:rPr>
                <w:lang w:val="uk-UA" w:eastAsia="en-US"/>
              </w:rPr>
              <w:t>Ветеринарна установа</w:t>
            </w:r>
          </w:p>
        </w:tc>
      </w:tr>
      <w:tr w:rsidR="00E77F98" w:rsidRPr="00E77F98" w14:paraId="6200C52D"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3355D5C7" w14:textId="77777777" w:rsidR="00E77F98" w:rsidRPr="00E77F98" w:rsidRDefault="00E77F98" w:rsidP="00E77F98">
            <w:pPr>
              <w:ind w:left="-61" w:right="-81"/>
              <w:jc w:val="both"/>
              <w:rPr>
                <w:lang w:val="uk-UA" w:eastAsia="en-US"/>
              </w:rPr>
            </w:pPr>
            <w:r w:rsidRPr="00E77F98">
              <w:rPr>
                <w:lang w:val="uk-UA" w:eastAsia="en-US"/>
              </w:rPr>
              <w:t>Утримання притулків для тварин</w:t>
            </w:r>
          </w:p>
        </w:tc>
        <w:tc>
          <w:tcPr>
            <w:tcW w:w="926" w:type="dxa"/>
            <w:shd w:val="clear" w:color="auto" w:fill="auto"/>
            <w:vAlign w:val="center"/>
          </w:tcPr>
          <w:p w14:paraId="7EF70B1B"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6720683"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F70CB99"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53F77A9"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EDE6862"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5575736"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42B983C4" w14:textId="77777777" w:rsidR="00E77F98" w:rsidRPr="00E77F98" w:rsidRDefault="00E77F98" w:rsidP="00E77F98">
            <w:pPr>
              <w:ind w:left="-61" w:right="-81"/>
              <w:jc w:val="center"/>
              <w:rPr>
                <w:lang w:val="uk-UA" w:eastAsia="en-US"/>
              </w:rPr>
            </w:pPr>
            <w:r w:rsidRPr="00E77F98">
              <w:rPr>
                <w:lang w:val="uk-UA" w:eastAsia="en-US"/>
              </w:rPr>
              <w:t>Громадські організації</w:t>
            </w:r>
          </w:p>
        </w:tc>
      </w:tr>
      <w:tr w:rsidR="00E77F98" w:rsidRPr="00421D3F" w14:paraId="18E09023"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52993A6B" w14:textId="77777777" w:rsidR="00E77F98" w:rsidRPr="00E77F98" w:rsidRDefault="00E77F98" w:rsidP="00E77F98">
            <w:pPr>
              <w:ind w:left="-61" w:right="-81"/>
              <w:jc w:val="both"/>
              <w:rPr>
                <w:lang w:val="uk-UA" w:eastAsia="en-US"/>
              </w:rPr>
            </w:pPr>
            <w:r w:rsidRPr="00E77F98">
              <w:rPr>
                <w:lang w:val="uk-UA" w:eastAsia="en-US"/>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shd w:val="clear" w:color="auto" w:fill="auto"/>
            <w:vAlign w:val="center"/>
          </w:tcPr>
          <w:p w14:paraId="5B630A5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0191766B"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478982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172BDC1"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09E67E6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A8B7DAB"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046103EF" w14:textId="77777777" w:rsidR="00E77F98" w:rsidRPr="00E77F98" w:rsidRDefault="00E77F98" w:rsidP="00E77F98">
            <w:pPr>
              <w:ind w:left="-61" w:right="-81"/>
              <w:jc w:val="center"/>
              <w:rPr>
                <w:lang w:val="uk-UA" w:eastAsia="en-US"/>
              </w:rPr>
            </w:pPr>
            <w:r w:rsidRPr="00E77F98">
              <w:rPr>
                <w:lang w:val="uk-UA" w:eastAsia="en-US"/>
              </w:rPr>
              <w:t>Відділ з питань інформаційної та правоохоронної діяльності апарату міської ради та її виконавчого комітету, відділ освіти міської ради, громадські організації</w:t>
            </w:r>
          </w:p>
        </w:tc>
      </w:tr>
      <w:tr w:rsidR="00E77F98" w:rsidRPr="00E77F98" w14:paraId="29656D0C"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7A065DE9" w14:textId="77777777" w:rsidR="00E77F98" w:rsidRPr="00E77F98" w:rsidRDefault="00E77F98" w:rsidP="00E77F98">
            <w:pPr>
              <w:ind w:left="-61" w:right="-81"/>
              <w:jc w:val="both"/>
              <w:rPr>
                <w:lang w:val="uk-UA" w:eastAsia="en-US"/>
              </w:rPr>
            </w:pPr>
            <w:r w:rsidRPr="00E77F98">
              <w:rPr>
                <w:lang w:val="uk-UA" w:eastAsia="en-US"/>
              </w:rPr>
              <w:t>Проведення семінарів, конференцій щодо проблеми безпритульних тварин.</w:t>
            </w:r>
          </w:p>
        </w:tc>
        <w:tc>
          <w:tcPr>
            <w:tcW w:w="926" w:type="dxa"/>
            <w:shd w:val="clear" w:color="auto" w:fill="auto"/>
            <w:vAlign w:val="center"/>
          </w:tcPr>
          <w:p w14:paraId="614DB39F"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7CF0BDE3"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AB1B995"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F295661"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7FE3AB7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5C36DBF6"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3FA14874" w14:textId="77777777" w:rsidR="00E77F98" w:rsidRPr="00E77F98" w:rsidRDefault="00E77F98" w:rsidP="00E77F98">
            <w:pPr>
              <w:ind w:left="551" w:right="-81" w:hanging="612"/>
              <w:jc w:val="center"/>
              <w:rPr>
                <w:lang w:val="uk-UA" w:eastAsia="en-US"/>
              </w:rPr>
            </w:pPr>
            <w:r w:rsidRPr="00E77F98">
              <w:rPr>
                <w:lang w:val="uk-UA" w:eastAsia="en-US"/>
              </w:rPr>
              <w:t>Громадські організації</w:t>
            </w:r>
          </w:p>
        </w:tc>
      </w:tr>
    </w:tbl>
    <w:p w14:paraId="141C9FCC" w14:textId="77777777" w:rsidR="00E77F98" w:rsidRDefault="00E77F98" w:rsidP="00983ACF">
      <w:pPr>
        <w:rPr>
          <w:b/>
          <w:sz w:val="28"/>
          <w:szCs w:val="28"/>
          <w:lang w:val="uk-UA"/>
        </w:rPr>
      </w:pPr>
    </w:p>
    <w:p w14:paraId="292B025E" w14:textId="77777777" w:rsidR="00E77F98" w:rsidRDefault="00E77F98" w:rsidP="00983ACF">
      <w:pPr>
        <w:rPr>
          <w:b/>
          <w:sz w:val="28"/>
          <w:szCs w:val="28"/>
          <w:lang w:val="uk-UA"/>
        </w:rPr>
      </w:pPr>
    </w:p>
    <w:p w14:paraId="0A91EF1B" w14:textId="1500B2AD" w:rsidR="00531540" w:rsidRPr="00BA2E40" w:rsidRDefault="00531540" w:rsidP="00531540">
      <w:pPr>
        <w:tabs>
          <w:tab w:val="left" w:pos="7020"/>
        </w:tabs>
        <w:rPr>
          <w:sz w:val="28"/>
          <w:szCs w:val="28"/>
          <w:lang w:val="uk-UA"/>
        </w:rPr>
      </w:pPr>
      <w:r w:rsidRPr="00BA2E40">
        <w:rPr>
          <w:b/>
          <w:sz w:val="28"/>
          <w:szCs w:val="28"/>
          <w:lang w:val="uk-UA"/>
        </w:rPr>
        <w:t>Міський голова</w:t>
      </w:r>
      <w:r w:rsidRPr="00BA2E40">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BA2E40">
        <w:rPr>
          <w:b/>
          <w:sz w:val="28"/>
          <w:szCs w:val="28"/>
          <w:lang w:val="uk-UA"/>
        </w:rPr>
        <w:t>Надія ВАЙЛО</w:t>
      </w:r>
      <w:r w:rsidRPr="00BA2E40">
        <w:rPr>
          <w:sz w:val="28"/>
          <w:szCs w:val="28"/>
          <w:lang w:val="uk-UA"/>
        </w:rPr>
        <w:t xml:space="preserve"> </w:t>
      </w:r>
    </w:p>
    <w:p w14:paraId="72069EE5" w14:textId="1B8EA086" w:rsidR="00E77F98" w:rsidRDefault="00531540" w:rsidP="00531540">
      <w:pPr>
        <w:rPr>
          <w:b/>
          <w:sz w:val="28"/>
          <w:szCs w:val="28"/>
          <w:lang w:val="uk-UA"/>
        </w:rPr>
      </w:pPr>
      <w:r w:rsidRPr="00BA2E40">
        <w:rPr>
          <w:sz w:val="28"/>
          <w:szCs w:val="28"/>
          <w:lang w:val="uk-UA"/>
        </w:rPr>
        <w:br w:type="page"/>
      </w:r>
    </w:p>
    <w:p w14:paraId="030AB3BA" w14:textId="77777777" w:rsidR="00E77F98" w:rsidRDefault="00E77F98" w:rsidP="00983ACF">
      <w:pPr>
        <w:rPr>
          <w:b/>
          <w:sz w:val="28"/>
          <w:szCs w:val="28"/>
          <w:lang w:val="uk-UA"/>
        </w:rPr>
      </w:pPr>
    </w:p>
    <w:p w14:paraId="4C9D95DA" w14:textId="77777777" w:rsidR="00E77F98" w:rsidRPr="00BA2E40" w:rsidRDefault="00E77F98" w:rsidP="00983ACF">
      <w:pPr>
        <w:rPr>
          <w:b/>
          <w:sz w:val="28"/>
          <w:szCs w:val="28"/>
          <w:lang w:val="uk-UA"/>
        </w:rPr>
      </w:pPr>
    </w:p>
    <w:sectPr w:rsidR="00E77F98" w:rsidRPr="00BA2E40" w:rsidSect="00242968">
      <w:pgSz w:w="16838" w:h="11906" w:orient="landscape"/>
      <w:pgMar w:top="1701" w:right="1077"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9CF525D"/>
    <w:multiLevelType w:val="hybridMultilevel"/>
    <w:tmpl w:val="1774196A"/>
    <w:lvl w:ilvl="0" w:tplc="90CC8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E44AD3"/>
    <w:multiLevelType w:val="hybridMultilevel"/>
    <w:tmpl w:val="37F2A046"/>
    <w:lvl w:ilvl="0" w:tplc="A274D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8"/>
  </w:num>
  <w:num w:numId="6">
    <w:abstractNumId w:val="9"/>
  </w:num>
  <w:num w:numId="7">
    <w:abstractNumId w:val="12"/>
  </w:num>
  <w:num w:numId="8">
    <w:abstractNumId w:val="10"/>
  </w:num>
  <w:num w:numId="9">
    <w:abstractNumId w:val="5"/>
  </w:num>
  <w:num w:numId="10">
    <w:abstractNumId w:val="1"/>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534"/>
    <w:rsid w:val="00002CBC"/>
    <w:rsid w:val="0001314A"/>
    <w:rsid w:val="00024C51"/>
    <w:rsid w:val="0003701D"/>
    <w:rsid w:val="00041584"/>
    <w:rsid w:val="00091705"/>
    <w:rsid w:val="000941AF"/>
    <w:rsid w:val="000C6311"/>
    <w:rsid w:val="000D77CD"/>
    <w:rsid w:val="001138D1"/>
    <w:rsid w:val="001164CD"/>
    <w:rsid w:val="001268AD"/>
    <w:rsid w:val="001450ED"/>
    <w:rsid w:val="00153D93"/>
    <w:rsid w:val="001902D6"/>
    <w:rsid w:val="00192B09"/>
    <w:rsid w:val="001F5F55"/>
    <w:rsid w:val="00205523"/>
    <w:rsid w:val="00206006"/>
    <w:rsid w:val="00230AFB"/>
    <w:rsid w:val="00242968"/>
    <w:rsid w:val="002634FC"/>
    <w:rsid w:val="002E04DE"/>
    <w:rsid w:val="00323ECB"/>
    <w:rsid w:val="00341540"/>
    <w:rsid w:val="0036259C"/>
    <w:rsid w:val="00375E39"/>
    <w:rsid w:val="003B69F0"/>
    <w:rsid w:val="003C121F"/>
    <w:rsid w:val="004142A1"/>
    <w:rsid w:val="00421D3F"/>
    <w:rsid w:val="004403BA"/>
    <w:rsid w:val="00441D5E"/>
    <w:rsid w:val="0046242C"/>
    <w:rsid w:val="004634F9"/>
    <w:rsid w:val="004A6B17"/>
    <w:rsid w:val="004B3A74"/>
    <w:rsid w:val="004D117D"/>
    <w:rsid w:val="004F3B63"/>
    <w:rsid w:val="00503AB5"/>
    <w:rsid w:val="00504D6A"/>
    <w:rsid w:val="005063DF"/>
    <w:rsid w:val="00517876"/>
    <w:rsid w:val="0052795B"/>
    <w:rsid w:val="00531540"/>
    <w:rsid w:val="00555178"/>
    <w:rsid w:val="005A2354"/>
    <w:rsid w:val="005B5183"/>
    <w:rsid w:val="006175EB"/>
    <w:rsid w:val="00617B83"/>
    <w:rsid w:val="00637BEE"/>
    <w:rsid w:val="006506EB"/>
    <w:rsid w:val="00665864"/>
    <w:rsid w:val="0067631D"/>
    <w:rsid w:val="00693274"/>
    <w:rsid w:val="006A29DF"/>
    <w:rsid w:val="006A43B4"/>
    <w:rsid w:val="006B4429"/>
    <w:rsid w:val="006B6534"/>
    <w:rsid w:val="006D3705"/>
    <w:rsid w:val="006D52A8"/>
    <w:rsid w:val="006E535E"/>
    <w:rsid w:val="0071120B"/>
    <w:rsid w:val="007335D4"/>
    <w:rsid w:val="00756C8C"/>
    <w:rsid w:val="007810B1"/>
    <w:rsid w:val="007A108D"/>
    <w:rsid w:val="007C7A01"/>
    <w:rsid w:val="007E46AF"/>
    <w:rsid w:val="007F28FA"/>
    <w:rsid w:val="00843B46"/>
    <w:rsid w:val="00843FBA"/>
    <w:rsid w:val="008828ED"/>
    <w:rsid w:val="008C65D9"/>
    <w:rsid w:val="008E1DA7"/>
    <w:rsid w:val="008E7DF6"/>
    <w:rsid w:val="00901925"/>
    <w:rsid w:val="0093635D"/>
    <w:rsid w:val="00944172"/>
    <w:rsid w:val="00946D3A"/>
    <w:rsid w:val="00952CA1"/>
    <w:rsid w:val="0096410D"/>
    <w:rsid w:val="00983ACF"/>
    <w:rsid w:val="009A1F35"/>
    <w:rsid w:val="009B3A66"/>
    <w:rsid w:val="009B3EBA"/>
    <w:rsid w:val="00A71E94"/>
    <w:rsid w:val="00AB1FE3"/>
    <w:rsid w:val="00AD0C3B"/>
    <w:rsid w:val="00AD2F2F"/>
    <w:rsid w:val="00AD5BB8"/>
    <w:rsid w:val="00AE3A90"/>
    <w:rsid w:val="00AE6389"/>
    <w:rsid w:val="00AE663F"/>
    <w:rsid w:val="00AE7ADC"/>
    <w:rsid w:val="00B20A57"/>
    <w:rsid w:val="00B33C3F"/>
    <w:rsid w:val="00B45DDE"/>
    <w:rsid w:val="00B67B51"/>
    <w:rsid w:val="00B834E2"/>
    <w:rsid w:val="00BA203B"/>
    <w:rsid w:val="00BA2E40"/>
    <w:rsid w:val="00BB6F20"/>
    <w:rsid w:val="00BE17FD"/>
    <w:rsid w:val="00BF2F85"/>
    <w:rsid w:val="00C1388A"/>
    <w:rsid w:val="00C20D31"/>
    <w:rsid w:val="00C31C7E"/>
    <w:rsid w:val="00C33758"/>
    <w:rsid w:val="00C338EA"/>
    <w:rsid w:val="00C85CE9"/>
    <w:rsid w:val="00CC601F"/>
    <w:rsid w:val="00CD532A"/>
    <w:rsid w:val="00CD7EC2"/>
    <w:rsid w:val="00D317E4"/>
    <w:rsid w:val="00D32FBE"/>
    <w:rsid w:val="00D37A26"/>
    <w:rsid w:val="00D42C8F"/>
    <w:rsid w:val="00D46823"/>
    <w:rsid w:val="00D54A58"/>
    <w:rsid w:val="00D72474"/>
    <w:rsid w:val="00D90DF7"/>
    <w:rsid w:val="00DA567A"/>
    <w:rsid w:val="00DA7AA0"/>
    <w:rsid w:val="00DB5537"/>
    <w:rsid w:val="00E163B7"/>
    <w:rsid w:val="00E16452"/>
    <w:rsid w:val="00E36744"/>
    <w:rsid w:val="00E63AC9"/>
    <w:rsid w:val="00E665D0"/>
    <w:rsid w:val="00E77F98"/>
    <w:rsid w:val="00E825D6"/>
    <w:rsid w:val="00EB3037"/>
    <w:rsid w:val="00EC20A8"/>
    <w:rsid w:val="00EC5849"/>
    <w:rsid w:val="00EC7CB4"/>
    <w:rsid w:val="00ED18FA"/>
    <w:rsid w:val="00ED43D9"/>
    <w:rsid w:val="00ED6013"/>
    <w:rsid w:val="00EE0E0D"/>
    <w:rsid w:val="00F22E62"/>
    <w:rsid w:val="00F22FFF"/>
    <w:rsid w:val="00F30F6C"/>
    <w:rsid w:val="00F4229F"/>
    <w:rsid w:val="00F875CF"/>
    <w:rsid w:val="00FA7504"/>
    <w:rsid w:val="00FB2F13"/>
    <w:rsid w:val="00FB39D2"/>
    <w:rsid w:val="00FB6D7F"/>
    <w:rsid w:val="00FE070F"/>
    <w:rsid w:val="00FF5B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chartTrackingRefBased/>
  <w15:docId w15:val="{421A2029-7AFE-4093-9BC5-E5C83B15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выноски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ой текст с отступом Знак"/>
    <w:basedOn w:val="a0"/>
    <w:link w:val="a8"/>
    <w:rsid w:val="001902D6"/>
    <w:rPr>
      <w:sz w:val="24"/>
      <w:lang w:eastAsia="zh-CN"/>
    </w:rPr>
  </w:style>
  <w:style w:type="character" w:customStyle="1" w:styleId="docdata">
    <w:name w:val="docdata"/>
    <w:aliases w:val="docy,v5,2101,baiaagaaboqcaaadpgyaaavmbgaaaaaaaaaaaaaaaaaaaaaaaaaaaaaaaaaaaaaaaaaaaaaaaaaaaaaaaaaaaaaaaaaaaaaaaaaaaaaaaaaaaaaaaaaaaaaaaaaaaaaaaaaaaaaaaaaaaaaaaaaaaaaaaaaaaaaaaaaaaaaaaaaaaaaaaaaaaaaaaaaaaaaaaaaaaaaaaaaaaaaaaaaaaaaaaaaaaaaaaaaaaaaa"/>
    <w:basedOn w:val="a0"/>
    <w:rsid w:val="007A1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12455</Words>
  <Characters>7100</Characters>
  <DocSecurity>0</DocSecurity>
  <Lines>59</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ПРОЄКТ</vt:lpstr>
      <vt:lpstr>ПРОЄКТ</vt:lpstr>
    </vt:vector>
  </TitlesOfParts>
  <LinksUpToDate>false</LinksUpToDate>
  <CharactersWithSpaces>19516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2025-11-13T13:21:00Z</cp:lastPrinted>
  <dcterms:created xsi:type="dcterms:W3CDTF">2025-08-12T13:12:00Z</dcterms:created>
  <dcterms:modified xsi:type="dcterms:W3CDTF">2025-11-14T06:57:00Z</dcterms:modified>
</cp:coreProperties>
</file>